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A205E" w14:textId="3779C12B" w:rsidR="00DA509A" w:rsidRPr="00B87CF1" w:rsidRDefault="0056694D" w:rsidP="00111ECF">
      <w:pPr>
        <w:pStyle w:val="ust"/>
        <w:spacing w:before="120" w:after="120"/>
        <w:ind w:left="0" w:firstLine="0"/>
        <w:jc w:val="right"/>
        <w:rPr>
          <w:rFonts w:ascii="Open Sans" w:hAnsi="Open Sans" w:cs="Open Sans"/>
          <w:b/>
          <w:sz w:val="22"/>
          <w:szCs w:val="22"/>
        </w:rPr>
      </w:pPr>
      <w:r w:rsidRPr="00B87CF1">
        <w:rPr>
          <w:rFonts w:ascii="Open Sans" w:hAnsi="Open Sans" w:cs="Open Sans"/>
          <w:b/>
          <w:sz w:val="22"/>
          <w:szCs w:val="22"/>
        </w:rPr>
        <w:t xml:space="preserve">Załącznik nr </w:t>
      </w:r>
      <w:r w:rsidR="002C2C81" w:rsidRPr="00B87CF1">
        <w:rPr>
          <w:rFonts w:ascii="Open Sans" w:hAnsi="Open Sans" w:cs="Open Sans"/>
          <w:b/>
          <w:sz w:val="22"/>
          <w:szCs w:val="22"/>
        </w:rPr>
        <w:t>3</w:t>
      </w:r>
      <w:r w:rsidR="00C30CE0" w:rsidRPr="00B87CF1">
        <w:rPr>
          <w:rFonts w:ascii="Open Sans" w:hAnsi="Open Sans" w:cs="Open Sans"/>
          <w:b/>
          <w:sz w:val="22"/>
          <w:szCs w:val="22"/>
        </w:rPr>
        <w:t xml:space="preserve"> do SWZ</w:t>
      </w:r>
    </w:p>
    <w:p w14:paraId="4CC1074E" w14:textId="20169718" w:rsidR="00EE6B64" w:rsidRPr="000B5A1A" w:rsidRDefault="00EE6B64" w:rsidP="00EE6B64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089"/>
        </w:tabs>
        <w:ind w:left="-15" w:firstLine="5685"/>
        <w:rPr>
          <w:rFonts w:ascii="Open Sans" w:hAnsi="Open Sans" w:cs="Open Sans"/>
        </w:rPr>
      </w:pPr>
      <w:r>
        <w:rPr>
          <w:rFonts w:ascii="Open Sans" w:hAnsi="Open Sans" w:cs="Open Sans"/>
          <w:b/>
        </w:rPr>
        <w:tab/>
      </w:r>
      <w:r>
        <w:rPr>
          <w:rFonts w:ascii="Open Sans" w:hAnsi="Open Sans" w:cs="Open Sans"/>
          <w:b/>
        </w:rPr>
        <w:tab/>
      </w:r>
      <w:r>
        <w:rPr>
          <w:rFonts w:ascii="Open Sans" w:hAnsi="Open Sans" w:cs="Open Sans"/>
          <w:b/>
        </w:rPr>
        <w:tab/>
      </w:r>
      <w:r>
        <w:rPr>
          <w:rFonts w:ascii="Open Sans" w:hAnsi="Open Sans" w:cs="Open Sans"/>
          <w:b/>
        </w:rPr>
        <w:tab/>
      </w:r>
      <w:r>
        <w:rPr>
          <w:rFonts w:ascii="Open Sans" w:hAnsi="Open Sans" w:cs="Open Sans"/>
          <w:b/>
        </w:rPr>
        <w:tab/>
      </w:r>
      <w:r w:rsidRPr="000B5A1A">
        <w:rPr>
          <w:rFonts w:ascii="Open Sans" w:hAnsi="Open Sans" w:cs="Open Sans"/>
          <w:b/>
        </w:rPr>
        <w:t xml:space="preserve">Zamawiający: </w:t>
      </w:r>
    </w:p>
    <w:p w14:paraId="24420930" w14:textId="1FF8CAB4" w:rsidR="00EE6B64" w:rsidRPr="000B5A1A" w:rsidRDefault="00EE6B64" w:rsidP="00EE6B64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ind w:left="-15" w:firstLine="5685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tab/>
      </w:r>
      <w:r>
        <w:rPr>
          <w:rFonts w:ascii="Open Sans" w:hAnsi="Open Sans" w:cs="Open Sans"/>
          <w:b/>
        </w:rPr>
        <w:tab/>
      </w:r>
      <w:r>
        <w:rPr>
          <w:rFonts w:ascii="Open Sans" w:hAnsi="Open Sans" w:cs="Open Sans"/>
          <w:b/>
        </w:rPr>
        <w:tab/>
      </w:r>
      <w:r>
        <w:rPr>
          <w:rFonts w:ascii="Open Sans" w:hAnsi="Open Sans" w:cs="Open Sans"/>
          <w:b/>
        </w:rPr>
        <w:tab/>
      </w:r>
      <w:r>
        <w:rPr>
          <w:rFonts w:ascii="Open Sans" w:hAnsi="Open Sans" w:cs="Open Sans"/>
          <w:b/>
        </w:rPr>
        <w:tab/>
      </w:r>
      <w:r w:rsidRPr="000B5A1A">
        <w:rPr>
          <w:rFonts w:ascii="Open Sans" w:hAnsi="Open Sans" w:cs="Open Sans"/>
          <w:b/>
        </w:rPr>
        <w:t>Świętokrzyski Park Narodowy</w:t>
      </w:r>
    </w:p>
    <w:p w14:paraId="146745B7" w14:textId="0C8EDD5C" w:rsidR="00EE6B64" w:rsidRPr="000B5A1A" w:rsidRDefault="00EE6B64" w:rsidP="00EE6B64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ind w:left="-15" w:firstLine="5685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tab/>
      </w:r>
      <w:r>
        <w:rPr>
          <w:rFonts w:ascii="Open Sans" w:hAnsi="Open Sans" w:cs="Open Sans"/>
          <w:b/>
        </w:rPr>
        <w:tab/>
      </w:r>
      <w:r>
        <w:rPr>
          <w:rFonts w:ascii="Open Sans" w:hAnsi="Open Sans" w:cs="Open Sans"/>
          <w:b/>
        </w:rPr>
        <w:tab/>
      </w:r>
      <w:r>
        <w:rPr>
          <w:rFonts w:ascii="Open Sans" w:hAnsi="Open Sans" w:cs="Open Sans"/>
          <w:b/>
        </w:rPr>
        <w:tab/>
      </w:r>
      <w:r>
        <w:rPr>
          <w:rFonts w:ascii="Open Sans" w:hAnsi="Open Sans" w:cs="Open Sans"/>
          <w:b/>
        </w:rPr>
        <w:tab/>
      </w:r>
      <w:r w:rsidRPr="000B5A1A">
        <w:rPr>
          <w:rFonts w:ascii="Open Sans" w:hAnsi="Open Sans" w:cs="Open Sans"/>
          <w:b/>
        </w:rPr>
        <w:t xml:space="preserve">z siedzibą w Bodzentynie,                       </w:t>
      </w:r>
    </w:p>
    <w:p w14:paraId="58EA37B3" w14:textId="77777777" w:rsidR="00EE6B64" w:rsidRPr="000B5A1A" w:rsidRDefault="00EE6B64" w:rsidP="00EE6B64">
      <w:pPr>
        <w:ind w:left="3519" w:right="-284" w:firstLine="5685"/>
        <w:rPr>
          <w:rFonts w:ascii="Open Sans" w:hAnsi="Open Sans" w:cs="Open Sans"/>
          <w:b/>
        </w:rPr>
      </w:pPr>
      <w:r w:rsidRPr="000B5A1A">
        <w:rPr>
          <w:rFonts w:ascii="Open Sans" w:hAnsi="Open Sans" w:cs="Open Sans"/>
          <w:b/>
        </w:rPr>
        <w:t xml:space="preserve">ul. Suchedniowska 4, </w:t>
      </w:r>
    </w:p>
    <w:p w14:paraId="25EB3E48" w14:textId="5E35DF17" w:rsidR="00EE6B64" w:rsidRPr="00F66EDB" w:rsidRDefault="00EE6B64" w:rsidP="00F66EDB">
      <w:pPr>
        <w:ind w:left="3519" w:right="-284" w:firstLine="5685"/>
        <w:rPr>
          <w:rFonts w:ascii="Open Sans" w:hAnsi="Open Sans" w:cs="Open Sans"/>
          <w:b/>
          <w:spacing w:val="20"/>
          <w:sz w:val="22"/>
          <w:szCs w:val="22"/>
        </w:rPr>
      </w:pPr>
      <w:r w:rsidRPr="000B5A1A">
        <w:rPr>
          <w:rFonts w:ascii="Open Sans" w:hAnsi="Open Sans" w:cs="Open Sans"/>
          <w:b/>
        </w:rPr>
        <w:t>26-010 Bodzentyn</w:t>
      </w:r>
    </w:p>
    <w:p w14:paraId="59989216" w14:textId="2DDD82AF" w:rsidR="00B87CF1" w:rsidRPr="00A33674" w:rsidRDefault="00DA509A" w:rsidP="00B87CF1">
      <w:pPr>
        <w:spacing w:before="120"/>
        <w:rPr>
          <w:rFonts w:ascii="Open Sans" w:eastAsia="Batang" w:hAnsi="Open Sans" w:cs="Open Sans"/>
          <w:i/>
          <w:sz w:val="22"/>
          <w:szCs w:val="22"/>
        </w:rPr>
      </w:pPr>
      <w:r w:rsidRPr="00A33674">
        <w:rPr>
          <w:rFonts w:ascii="Open Sans" w:hAnsi="Open Sans" w:cs="Open Sans"/>
          <w:sz w:val="22"/>
          <w:szCs w:val="22"/>
        </w:rPr>
        <w:t>................................................................</w:t>
      </w:r>
      <w:r w:rsidR="00D22BE4" w:rsidRPr="00A33674">
        <w:rPr>
          <w:rFonts w:ascii="Open Sans" w:hAnsi="Open Sans" w:cs="Open Sans"/>
          <w:sz w:val="22"/>
          <w:szCs w:val="22"/>
        </w:rPr>
        <w:t>...................</w:t>
      </w:r>
      <w:r w:rsidR="00B87CF1" w:rsidRPr="00A33674">
        <w:rPr>
          <w:rFonts w:ascii="Open Sans" w:eastAsia="Batang" w:hAnsi="Open Sans" w:cs="Open Sans"/>
          <w:i/>
          <w:sz w:val="22"/>
          <w:szCs w:val="22"/>
        </w:rPr>
        <w:t xml:space="preserve"> </w:t>
      </w:r>
    </w:p>
    <w:p w14:paraId="4D292AF6" w14:textId="3AF93B22" w:rsidR="00BF0427" w:rsidRPr="00A33674" w:rsidRDefault="00910410" w:rsidP="00D22BE4">
      <w:pPr>
        <w:ind w:right="39"/>
        <w:rPr>
          <w:rFonts w:ascii="Open Sans" w:eastAsia="Batang" w:hAnsi="Open Sans" w:cs="Open Sans"/>
          <w:i/>
          <w:sz w:val="22"/>
          <w:szCs w:val="22"/>
        </w:rPr>
      </w:pPr>
      <w:r w:rsidRPr="00A33674">
        <w:rPr>
          <w:rFonts w:ascii="Open Sans" w:eastAsia="Batang" w:hAnsi="Open Sans" w:cs="Open Sans"/>
          <w:i/>
          <w:sz w:val="22"/>
          <w:szCs w:val="22"/>
        </w:rPr>
        <w:t>(N</w:t>
      </w:r>
      <w:r w:rsidR="00D22BE4" w:rsidRPr="00A33674">
        <w:rPr>
          <w:rFonts w:ascii="Open Sans" w:eastAsia="Batang" w:hAnsi="Open Sans" w:cs="Open Sans"/>
          <w:i/>
          <w:sz w:val="22"/>
          <w:szCs w:val="22"/>
        </w:rPr>
        <w:t>azwa i adres Wykonawcy)</w:t>
      </w:r>
    </w:p>
    <w:p w14:paraId="3F61F875" w14:textId="77777777" w:rsidR="00DA509A" w:rsidRPr="00A33674" w:rsidRDefault="00DA509A" w:rsidP="00DA509A">
      <w:pPr>
        <w:ind w:right="39"/>
        <w:rPr>
          <w:rFonts w:ascii="Open Sans" w:eastAsia="Batang" w:hAnsi="Open Sans" w:cs="Open Sans"/>
          <w:i/>
          <w:sz w:val="22"/>
          <w:szCs w:val="22"/>
        </w:rPr>
      </w:pPr>
    </w:p>
    <w:p w14:paraId="6C9ADC6F" w14:textId="53BC6E5D" w:rsidR="00D6445B" w:rsidRPr="00F66EDB" w:rsidRDefault="0032655D" w:rsidP="00F66EDB">
      <w:pPr>
        <w:pStyle w:val="Default"/>
        <w:spacing w:line="276" w:lineRule="auto"/>
        <w:contextualSpacing/>
        <w:jc w:val="center"/>
        <w:rPr>
          <w:rFonts w:ascii="Open Sans" w:hAnsi="Open Sans" w:cs="Open Sans"/>
          <w:b/>
          <w:color w:val="auto"/>
          <w:sz w:val="22"/>
          <w:szCs w:val="22"/>
        </w:rPr>
      </w:pPr>
      <w:r w:rsidRPr="00A33674">
        <w:rPr>
          <w:rFonts w:ascii="Open Sans" w:hAnsi="Open Sans" w:cs="Open Sans"/>
          <w:b/>
          <w:color w:val="auto"/>
          <w:sz w:val="22"/>
          <w:szCs w:val="22"/>
        </w:rPr>
        <w:t>WYKAZ OSÓB, KTÓRE BĘDĄ UCZESTNICZYĆ W WYKONYWANIU ZAMÓWIENIA</w:t>
      </w:r>
    </w:p>
    <w:p w14:paraId="17883595" w14:textId="0C077F78" w:rsidR="00C859C8" w:rsidRDefault="0032655D" w:rsidP="00F5770D">
      <w:pPr>
        <w:jc w:val="center"/>
        <w:rPr>
          <w:rFonts w:ascii="Open Sans" w:hAnsi="Open Sans" w:cs="Open Sans"/>
          <w:b/>
          <w:bCs/>
          <w:sz w:val="22"/>
          <w:szCs w:val="22"/>
          <w:lang w:val="x-none" w:eastAsia="x-none"/>
        </w:rPr>
      </w:pPr>
      <w:r w:rsidRPr="00A33674">
        <w:rPr>
          <w:rFonts w:ascii="Open Sans" w:hAnsi="Open Sans" w:cs="Open Sans"/>
          <w:sz w:val="22"/>
          <w:szCs w:val="22"/>
        </w:rPr>
        <w:t>Składany do zadania</w:t>
      </w:r>
      <w:r w:rsidRPr="00A33674">
        <w:rPr>
          <w:rFonts w:ascii="Open Sans" w:hAnsi="Open Sans" w:cs="Open Sans"/>
          <w:b/>
          <w:bCs/>
          <w:sz w:val="22"/>
          <w:szCs w:val="22"/>
          <w:lang w:val="x-none" w:eastAsia="x-none"/>
        </w:rPr>
        <w:t xml:space="preserve"> </w:t>
      </w:r>
    </w:p>
    <w:p w14:paraId="0119FA03" w14:textId="527982B3" w:rsidR="00B77209" w:rsidRPr="00A33674" w:rsidRDefault="00E03A97" w:rsidP="00B87CF1">
      <w:pPr>
        <w:shd w:val="clear" w:color="auto" w:fill="BFBFBF"/>
        <w:spacing w:before="240" w:after="240"/>
        <w:jc w:val="center"/>
        <w:rPr>
          <w:rFonts w:ascii="Open Sans" w:hAnsi="Open Sans" w:cs="Open Sans"/>
          <w:b/>
          <w:color w:val="000000"/>
          <w:sz w:val="22"/>
          <w:szCs w:val="22"/>
        </w:rPr>
      </w:pPr>
      <w:r w:rsidRPr="00315517">
        <w:rPr>
          <w:rFonts w:ascii="Open Sans" w:hAnsi="Open Sans" w:cs="Open Sans"/>
          <w:b/>
          <w:bCs/>
          <w:sz w:val="22"/>
          <w:szCs w:val="22"/>
        </w:rPr>
        <w:t>„</w:t>
      </w:r>
      <w:r w:rsidR="00EE2637" w:rsidRPr="00EE2637">
        <w:rPr>
          <w:rFonts w:ascii="Open Sans" w:hAnsi="Open Sans" w:cs="Open Sans"/>
          <w:b/>
          <w:bCs/>
          <w:sz w:val="22"/>
          <w:szCs w:val="22"/>
        </w:rPr>
        <w:t>Termomodernizacja Ośrodka Edukacji i Dyrekcji Świętokrzyskiego Parku Narodowego w Bodzentynie z wykorzystaniem odnawialnych źródeł energii w celu zwiększenia efektywności energetycznej</w:t>
      </w:r>
      <w:r w:rsidR="002E2A26">
        <w:rPr>
          <w:rFonts w:ascii="Open Sans" w:hAnsi="Open Sans" w:cs="Open Sans"/>
          <w:b/>
          <w:bCs/>
          <w:sz w:val="22"/>
          <w:szCs w:val="22"/>
        </w:rPr>
        <w:t>” w ramach I etapu prac</w:t>
      </w:r>
    </w:p>
    <w:tbl>
      <w:tblPr>
        <w:tblStyle w:val="Tabela-Siatka"/>
        <w:tblpPr w:leftFromText="141" w:rightFromText="141" w:vertAnchor="text" w:tblpY="1"/>
        <w:tblOverlap w:val="never"/>
        <w:tblW w:w="14038" w:type="dxa"/>
        <w:tblLayout w:type="fixed"/>
        <w:tblLook w:val="0020" w:firstRow="1" w:lastRow="0" w:firstColumn="0" w:lastColumn="0" w:noHBand="0" w:noVBand="0"/>
      </w:tblPr>
      <w:tblGrid>
        <w:gridCol w:w="567"/>
        <w:gridCol w:w="1979"/>
        <w:gridCol w:w="2411"/>
        <w:gridCol w:w="6529"/>
        <w:gridCol w:w="2552"/>
      </w:tblGrid>
      <w:tr w:rsidR="00E510A2" w:rsidRPr="00A33674" w14:paraId="6D1E9C54" w14:textId="77777777" w:rsidTr="00F66EDB">
        <w:trPr>
          <w:trHeight w:val="416"/>
        </w:trPr>
        <w:tc>
          <w:tcPr>
            <w:tcW w:w="14038" w:type="dxa"/>
            <w:gridSpan w:val="5"/>
            <w:shd w:val="clear" w:color="auto" w:fill="F2F2F2" w:themeFill="background1" w:themeFillShade="F2"/>
          </w:tcPr>
          <w:p w14:paraId="5A759D41" w14:textId="3A8521A3" w:rsidR="00E510A2" w:rsidRDefault="00E510A2" w:rsidP="00D6445B">
            <w:pPr>
              <w:pStyle w:val="Default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bookmarkStart w:id="0" w:name="_Hlk206659215"/>
            <w:r w:rsidRPr="00E510A2">
              <w:rPr>
                <w:rFonts w:ascii="Open Sans" w:hAnsi="Open Sans" w:cs="Open Sans"/>
                <w:b/>
                <w:bCs/>
                <w:sz w:val="22"/>
                <w:szCs w:val="22"/>
              </w:rPr>
              <w:t>Część 1: Prace instalacyjne sanitarne wewnątrz budynku</w:t>
            </w:r>
          </w:p>
        </w:tc>
      </w:tr>
      <w:tr w:rsidR="00A33674" w:rsidRPr="00A33674" w14:paraId="3D839BB8" w14:textId="77777777" w:rsidTr="00D6445B">
        <w:trPr>
          <w:trHeight w:val="942"/>
        </w:trPr>
        <w:tc>
          <w:tcPr>
            <w:tcW w:w="567" w:type="dxa"/>
          </w:tcPr>
          <w:p w14:paraId="5C98ECE0" w14:textId="77777777" w:rsidR="00A33674" w:rsidRPr="00A33674" w:rsidRDefault="00A33674" w:rsidP="00D6445B">
            <w:pPr>
              <w:snapToGrid w:val="0"/>
              <w:spacing w:before="120"/>
              <w:jc w:val="center"/>
              <w:rPr>
                <w:rFonts w:ascii="Open Sans" w:hAnsi="Open Sans" w:cs="Open Sans"/>
                <w:b/>
                <w:spacing w:val="4"/>
                <w:sz w:val="22"/>
                <w:szCs w:val="22"/>
              </w:rPr>
            </w:pPr>
            <w:r w:rsidRPr="00A33674">
              <w:rPr>
                <w:rFonts w:ascii="Open Sans" w:hAnsi="Open Sans" w:cs="Open Sans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1979" w:type="dxa"/>
          </w:tcPr>
          <w:p w14:paraId="71C43885" w14:textId="77777777" w:rsidR="00A33674" w:rsidRPr="00A33674" w:rsidRDefault="00A33674" w:rsidP="00D6445B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3674">
              <w:rPr>
                <w:rFonts w:ascii="Open Sans" w:hAnsi="Open Sans" w:cs="Open Sans"/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2411" w:type="dxa"/>
          </w:tcPr>
          <w:p w14:paraId="0FB9483F" w14:textId="77777777" w:rsidR="00A33674" w:rsidRPr="00A33674" w:rsidRDefault="00A33674" w:rsidP="00D6445B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3674">
              <w:rPr>
                <w:rFonts w:ascii="Open Sans" w:hAnsi="Open Sans" w:cs="Open Sans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6529" w:type="dxa"/>
          </w:tcPr>
          <w:p w14:paraId="52154B2A" w14:textId="77777777" w:rsidR="00A33674" w:rsidRPr="00A33674" w:rsidRDefault="00A33674" w:rsidP="00D6445B">
            <w:pPr>
              <w:pStyle w:val="Default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  <w:p w14:paraId="15F15F87" w14:textId="77777777" w:rsidR="00A33674" w:rsidRPr="00A33674" w:rsidRDefault="00A33674" w:rsidP="00D6445B">
            <w:pPr>
              <w:pStyle w:val="Default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A33674">
              <w:rPr>
                <w:rFonts w:ascii="Open Sans" w:hAnsi="Open Sans" w:cs="Open Sans"/>
                <w:b/>
                <w:bCs/>
                <w:sz w:val="22"/>
                <w:szCs w:val="22"/>
              </w:rPr>
              <w:t>Kwalifikacje zawodowe tj.</w:t>
            </w:r>
          </w:p>
          <w:p w14:paraId="67EA8CA4" w14:textId="77777777" w:rsidR="00A33674" w:rsidRPr="00A33674" w:rsidRDefault="00A33674" w:rsidP="00D6445B">
            <w:pPr>
              <w:pStyle w:val="Default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A33674">
              <w:rPr>
                <w:rFonts w:ascii="Open Sans" w:hAnsi="Open Sans" w:cs="Open Sans"/>
                <w:b/>
                <w:bCs/>
                <w:sz w:val="22"/>
                <w:szCs w:val="22"/>
              </w:rPr>
              <w:t>rodzaj i numer uprawnień budowlanych</w:t>
            </w:r>
          </w:p>
        </w:tc>
        <w:tc>
          <w:tcPr>
            <w:tcW w:w="2552" w:type="dxa"/>
          </w:tcPr>
          <w:p w14:paraId="2C225E2C" w14:textId="354D6182" w:rsidR="00A33674" w:rsidRPr="00A33674" w:rsidRDefault="00A33674" w:rsidP="00D6445B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Podstawa dysponowania** </w:t>
            </w:r>
          </w:p>
        </w:tc>
      </w:tr>
      <w:tr w:rsidR="000F145D" w:rsidRPr="00A33674" w14:paraId="1D9EF998" w14:textId="77777777" w:rsidTr="00D6445B">
        <w:trPr>
          <w:trHeight w:val="1135"/>
        </w:trPr>
        <w:tc>
          <w:tcPr>
            <w:tcW w:w="567" w:type="dxa"/>
          </w:tcPr>
          <w:p w14:paraId="7F42E491" w14:textId="77777777" w:rsidR="000F145D" w:rsidRPr="00A33674" w:rsidRDefault="000F145D" w:rsidP="00D6445B">
            <w:pPr>
              <w:snapToGrid w:val="0"/>
              <w:spacing w:before="120"/>
              <w:jc w:val="center"/>
              <w:rPr>
                <w:rFonts w:ascii="Open Sans" w:hAnsi="Open Sans" w:cs="Open Sans"/>
                <w:spacing w:val="4"/>
                <w:sz w:val="22"/>
                <w:szCs w:val="22"/>
              </w:rPr>
            </w:pPr>
          </w:p>
        </w:tc>
        <w:tc>
          <w:tcPr>
            <w:tcW w:w="1979" w:type="dxa"/>
          </w:tcPr>
          <w:p w14:paraId="444791F3" w14:textId="77777777" w:rsidR="000F145D" w:rsidRPr="00A33674" w:rsidRDefault="000F145D" w:rsidP="00D6445B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411" w:type="dxa"/>
          </w:tcPr>
          <w:p w14:paraId="08B6FA1D" w14:textId="19AA00C3" w:rsidR="000F145D" w:rsidRPr="006455FD" w:rsidRDefault="00E03A97" w:rsidP="00E03A97">
            <w:pPr>
              <w:pStyle w:val="Default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color w:val="auto"/>
                <w:sz w:val="22"/>
                <w:szCs w:val="22"/>
              </w:rPr>
              <w:t>Kierownik robót budowlanych</w:t>
            </w:r>
            <w:r w:rsidR="000426A4" w:rsidRPr="006455FD">
              <w:rPr>
                <w:rFonts w:ascii="Open Sans" w:hAnsi="Open Sans" w:cs="Open Sans"/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6529" w:type="dxa"/>
          </w:tcPr>
          <w:p w14:paraId="1D92DE40" w14:textId="67E2A54B" w:rsidR="005F7015" w:rsidRDefault="005F7015" w:rsidP="005F7015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5F7015">
              <w:rPr>
                <w:rFonts w:ascii="Open Sans" w:hAnsi="Open Sans" w:cs="Open Sans"/>
                <w:bCs/>
                <w:sz w:val="22"/>
                <w:szCs w:val="22"/>
              </w:rPr>
              <w:t xml:space="preserve">posiada uprawnienia do kierowania robotami budowlanymi bez ograniczeń </w:t>
            </w:r>
            <w:r w:rsidR="00E510A2">
              <w:t xml:space="preserve"> </w:t>
            </w:r>
            <w:r w:rsidR="00E510A2" w:rsidRPr="00E510A2">
              <w:rPr>
                <w:rFonts w:ascii="Open Sans" w:hAnsi="Open Sans" w:cs="Open Sans"/>
                <w:bCs/>
                <w:sz w:val="22"/>
                <w:szCs w:val="22"/>
              </w:rPr>
              <w:t>w specjalności instalacyjnej w zakresie sieci instalacji i urządzeń wodociągowych i kanalizacyjnych, cieplnych, wentylacyjnych i gazowych</w:t>
            </w:r>
            <w:r w:rsidRPr="005F7015">
              <w:rPr>
                <w:rFonts w:ascii="Open Sans" w:hAnsi="Open Sans" w:cs="Open Sans"/>
                <w:bCs/>
                <w:sz w:val="22"/>
                <w:szCs w:val="22"/>
              </w:rPr>
              <w:t>, posiadający …………</w:t>
            </w:r>
            <w:r w:rsidR="00E510A2">
              <w:rPr>
                <w:rFonts w:ascii="Open Sans" w:hAnsi="Open Sans" w:cs="Open Sans"/>
                <w:bCs/>
                <w:sz w:val="22"/>
                <w:szCs w:val="22"/>
              </w:rPr>
              <w:t>……..</w:t>
            </w:r>
            <w:r w:rsidRPr="005F7015">
              <w:rPr>
                <w:rFonts w:ascii="Open Sans" w:hAnsi="Open Sans" w:cs="Open Sans"/>
                <w:bCs/>
                <w:sz w:val="22"/>
                <w:szCs w:val="22"/>
              </w:rPr>
              <w:t xml:space="preserve"> letnie</w:t>
            </w:r>
            <w:r w:rsidR="00F2282A">
              <w:rPr>
                <w:rFonts w:ascii="Open Sans" w:hAnsi="Open Sans" w:cs="Open Sans"/>
                <w:bCs/>
                <w:sz w:val="22"/>
                <w:szCs w:val="22"/>
              </w:rPr>
              <w:t xml:space="preserve"> doświadczenie</w:t>
            </w:r>
            <w:r w:rsidRPr="005F7015">
              <w:rPr>
                <w:rFonts w:ascii="Open Sans" w:hAnsi="Open Sans" w:cs="Open Sans"/>
                <w:bCs/>
                <w:sz w:val="22"/>
                <w:szCs w:val="22"/>
              </w:rPr>
              <w:t xml:space="preserve"> </w:t>
            </w:r>
            <w:r w:rsidR="00E510A2" w:rsidRPr="00E510A2">
              <w:rPr>
                <w:rFonts w:ascii="Open Sans" w:hAnsi="Open Sans" w:cs="Open Sans"/>
                <w:bCs/>
                <w:sz w:val="22"/>
                <w:szCs w:val="22"/>
              </w:rPr>
              <w:t xml:space="preserve">w kierowaniu robotami w wymienionym powyżej zakresie </w:t>
            </w:r>
            <w:r w:rsidRPr="005F7015">
              <w:rPr>
                <w:rFonts w:ascii="Open Sans" w:hAnsi="Open Sans" w:cs="Open Sans"/>
                <w:bCs/>
                <w:sz w:val="22"/>
                <w:szCs w:val="22"/>
              </w:rPr>
              <w:t>.</w:t>
            </w:r>
            <w:r>
              <w:rPr>
                <w:rFonts w:ascii="Open Sans" w:hAnsi="Open Sans" w:cs="Open Sans"/>
                <w:bCs/>
                <w:sz w:val="22"/>
                <w:szCs w:val="22"/>
              </w:rPr>
              <w:t xml:space="preserve"> </w:t>
            </w:r>
          </w:p>
          <w:p w14:paraId="0C849DF1" w14:textId="77777777" w:rsidR="005F7015" w:rsidRDefault="005F7015" w:rsidP="005F7015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  <w:p w14:paraId="2B9EC39A" w14:textId="2665052F" w:rsidR="005F7015" w:rsidRPr="005F7015" w:rsidRDefault="005F7015" w:rsidP="005F7015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5F7015">
              <w:rPr>
                <w:rFonts w:ascii="Open Sans" w:hAnsi="Open Sans" w:cs="Open Sans"/>
                <w:bCs/>
                <w:sz w:val="22"/>
                <w:szCs w:val="22"/>
              </w:rPr>
              <w:t>Nr uprawnień ……………………..</w:t>
            </w:r>
          </w:p>
          <w:p w14:paraId="17E6C697" w14:textId="77777777" w:rsidR="005F7015" w:rsidRDefault="005F7015" w:rsidP="005F7015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  <w:p w14:paraId="04C2A88A" w14:textId="65E8FFD7" w:rsidR="005F7015" w:rsidRPr="005F7015" w:rsidRDefault="005F7015" w:rsidP="005F7015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5F7015">
              <w:rPr>
                <w:rFonts w:ascii="Open Sans" w:hAnsi="Open Sans" w:cs="Open Sans"/>
                <w:bCs/>
                <w:sz w:val="22"/>
                <w:szCs w:val="22"/>
              </w:rPr>
              <w:t>Doświadczenie wskazane powyżej  zostało nabyte na następując</w:t>
            </w:r>
            <w:r w:rsidR="00D0065C">
              <w:rPr>
                <w:rFonts w:ascii="Open Sans" w:hAnsi="Open Sans" w:cs="Open Sans"/>
                <w:bCs/>
                <w:sz w:val="22"/>
                <w:szCs w:val="22"/>
              </w:rPr>
              <w:t>ej</w:t>
            </w:r>
            <w:r w:rsidRPr="005F7015">
              <w:rPr>
                <w:rFonts w:ascii="Open Sans" w:hAnsi="Open Sans" w:cs="Open Sans"/>
                <w:bCs/>
                <w:sz w:val="22"/>
                <w:szCs w:val="22"/>
              </w:rPr>
              <w:t xml:space="preserve"> inwestycj</w:t>
            </w:r>
            <w:r w:rsidR="00D0065C">
              <w:rPr>
                <w:rFonts w:ascii="Open Sans" w:hAnsi="Open Sans" w:cs="Open Sans"/>
                <w:bCs/>
                <w:sz w:val="22"/>
                <w:szCs w:val="22"/>
              </w:rPr>
              <w:t>i:</w:t>
            </w:r>
          </w:p>
          <w:p w14:paraId="68E178DA" w14:textId="77777777" w:rsidR="005F7015" w:rsidRPr="0033654B" w:rsidRDefault="005F7015" w:rsidP="005F7015">
            <w:pPr>
              <w:pStyle w:val="Default"/>
              <w:numPr>
                <w:ilvl w:val="0"/>
                <w:numId w:val="45"/>
              </w:numPr>
              <w:ind w:left="420"/>
              <w:rPr>
                <w:rFonts w:ascii="Open Sans" w:hAnsi="Open Sans" w:cs="Open Sans"/>
                <w:bCs/>
                <w:szCs w:val="22"/>
              </w:rPr>
            </w:pPr>
            <w:r w:rsidRPr="0033654B">
              <w:rPr>
                <w:rFonts w:ascii="Open Sans" w:hAnsi="Open Sans" w:cs="Open Sans"/>
                <w:bCs/>
                <w:szCs w:val="22"/>
                <w:u w:val="single"/>
              </w:rPr>
              <w:t>Nazwa inwestycji</w:t>
            </w:r>
            <w:r w:rsidRPr="0033654B">
              <w:rPr>
                <w:rFonts w:ascii="Open Sans" w:hAnsi="Open Sans" w:cs="Open Sans"/>
                <w:bCs/>
                <w:szCs w:val="22"/>
              </w:rPr>
              <w:t>:…………………………………………………</w:t>
            </w:r>
          </w:p>
          <w:p w14:paraId="6FC6EF40" w14:textId="77777777" w:rsidR="0033654B" w:rsidRDefault="005F7015" w:rsidP="0033654B">
            <w:pPr>
              <w:pStyle w:val="Default"/>
              <w:numPr>
                <w:ilvl w:val="0"/>
                <w:numId w:val="45"/>
              </w:numPr>
              <w:ind w:left="420"/>
              <w:rPr>
                <w:rFonts w:ascii="Open Sans" w:hAnsi="Open Sans" w:cs="Open Sans"/>
                <w:bCs/>
                <w:szCs w:val="22"/>
              </w:rPr>
            </w:pPr>
            <w:r w:rsidRPr="0033654B">
              <w:rPr>
                <w:rFonts w:ascii="Open Sans" w:hAnsi="Open Sans" w:cs="Open Sans"/>
                <w:bCs/>
                <w:szCs w:val="22"/>
              </w:rPr>
              <w:t xml:space="preserve"> Data zakończenia inwestycji:……………………………….</w:t>
            </w:r>
          </w:p>
          <w:p w14:paraId="6EA5CE0C" w14:textId="393701A7" w:rsidR="007207CF" w:rsidRPr="0033654B" w:rsidRDefault="005F7015" w:rsidP="0033654B">
            <w:pPr>
              <w:pStyle w:val="Default"/>
              <w:numPr>
                <w:ilvl w:val="0"/>
                <w:numId w:val="45"/>
              </w:numPr>
              <w:ind w:left="420"/>
              <w:rPr>
                <w:rFonts w:ascii="Open Sans" w:hAnsi="Open Sans" w:cs="Open Sans"/>
                <w:bCs/>
                <w:szCs w:val="22"/>
              </w:rPr>
            </w:pPr>
            <w:r w:rsidRPr="0033654B">
              <w:rPr>
                <w:rFonts w:ascii="Open Sans" w:hAnsi="Open Sans" w:cs="Open Sans"/>
                <w:bCs/>
                <w:szCs w:val="22"/>
              </w:rPr>
              <w:t>Zamawiający: ………………………………………………………</w:t>
            </w:r>
          </w:p>
        </w:tc>
        <w:tc>
          <w:tcPr>
            <w:tcW w:w="2552" w:type="dxa"/>
          </w:tcPr>
          <w:p w14:paraId="69DEA64E" w14:textId="3AB16E81" w:rsidR="000F145D" w:rsidRPr="00A33674" w:rsidRDefault="00A33674" w:rsidP="00D6445B">
            <w:pPr>
              <w:pStyle w:val="Default"/>
              <w:ind w:left="142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256BC5">
              <w:rPr>
                <w:rFonts w:ascii="Open Sans" w:hAnsi="Open Sans" w:cs="Open Sans"/>
                <w:bCs/>
                <w:sz w:val="22"/>
                <w:szCs w:val="22"/>
              </w:rPr>
              <w:t>Dysponuje/oddany do dyspozycji</w:t>
            </w:r>
          </w:p>
        </w:tc>
      </w:tr>
      <w:bookmarkEnd w:id="0"/>
      <w:tr w:rsidR="00E510A2" w:rsidRPr="00A33674" w14:paraId="5DABDBC5" w14:textId="77777777" w:rsidTr="00F66EDB">
        <w:trPr>
          <w:trHeight w:val="416"/>
        </w:trPr>
        <w:tc>
          <w:tcPr>
            <w:tcW w:w="14038" w:type="dxa"/>
            <w:gridSpan w:val="5"/>
            <w:shd w:val="clear" w:color="auto" w:fill="F2F2F2" w:themeFill="background1" w:themeFillShade="F2"/>
          </w:tcPr>
          <w:p w14:paraId="1F676C20" w14:textId="6D1B3E51" w:rsidR="00E510A2" w:rsidRDefault="00E510A2" w:rsidP="00FE7921">
            <w:pPr>
              <w:pStyle w:val="Default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E510A2">
              <w:rPr>
                <w:rFonts w:ascii="Open Sans" w:hAnsi="Open Sans" w:cs="Open Sans"/>
                <w:b/>
                <w:bCs/>
                <w:sz w:val="22"/>
                <w:szCs w:val="22"/>
              </w:rPr>
              <w:lastRenderedPageBreak/>
              <w:t>Część 2: Prace termoizolacyjne</w:t>
            </w:r>
            <w:r w:rsidR="00387CB4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 dachu</w:t>
            </w:r>
          </w:p>
        </w:tc>
      </w:tr>
      <w:tr w:rsidR="00E510A2" w:rsidRPr="00A33674" w14:paraId="6D2ABFA0" w14:textId="77777777" w:rsidTr="00FE7921">
        <w:trPr>
          <w:trHeight w:val="942"/>
        </w:trPr>
        <w:tc>
          <w:tcPr>
            <w:tcW w:w="567" w:type="dxa"/>
          </w:tcPr>
          <w:p w14:paraId="251AEDBC" w14:textId="77777777" w:rsidR="00E510A2" w:rsidRPr="00A33674" w:rsidRDefault="00E510A2" w:rsidP="00FE7921">
            <w:pPr>
              <w:snapToGrid w:val="0"/>
              <w:spacing w:before="120"/>
              <w:jc w:val="center"/>
              <w:rPr>
                <w:rFonts w:ascii="Open Sans" w:hAnsi="Open Sans" w:cs="Open Sans"/>
                <w:b/>
                <w:spacing w:val="4"/>
                <w:sz w:val="22"/>
                <w:szCs w:val="22"/>
              </w:rPr>
            </w:pPr>
            <w:r w:rsidRPr="00A33674">
              <w:rPr>
                <w:rFonts w:ascii="Open Sans" w:hAnsi="Open Sans" w:cs="Open Sans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1979" w:type="dxa"/>
          </w:tcPr>
          <w:p w14:paraId="151EFE9F" w14:textId="77777777" w:rsidR="00E510A2" w:rsidRPr="00A33674" w:rsidRDefault="00E510A2" w:rsidP="00FE7921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3674">
              <w:rPr>
                <w:rFonts w:ascii="Open Sans" w:hAnsi="Open Sans" w:cs="Open Sans"/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2411" w:type="dxa"/>
          </w:tcPr>
          <w:p w14:paraId="611ACB83" w14:textId="77777777" w:rsidR="00E510A2" w:rsidRPr="00A33674" w:rsidRDefault="00E510A2" w:rsidP="00FE7921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A33674">
              <w:rPr>
                <w:rFonts w:ascii="Open Sans" w:hAnsi="Open Sans" w:cs="Open Sans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6529" w:type="dxa"/>
          </w:tcPr>
          <w:p w14:paraId="5BFE51CE" w14:textId="77777777" w:rsidR="00E510A2" w:rsidRPr="00A33674" w:rsidRDefault="00E510A2" w:rsidP="00FE7921">
            <w:pPr>
              <w:pStyle w:val="Default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  <w:p w14:paraId="46953748" w14:textId="77777777" w:rsidR="00E510A2" w:rsidRPr="00A33674" w:rsidRDefault="00E510A2" w:rsidP="00FE7921">
            <w:pPr>
              <w:pStyle w:val="Default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A33674">
              <w:rPr>
                <w:rFonts w:ascii="Open Sans" w:hAnsi="Open Sans" w:cs="Open Sans"/>
                <w:b/>
                <w:bCs/>
                <w:sz w:val="22"/>
                <w:szCs w:val="22"/>
              </w:rPr>
              <w:t>Kwalifikacje zawodowe tj.</w:t>
            </w:r>
          </w:p>
          <w:p w14:paraId="6576B120" w14:textId="77777777" w:rsidR="00E510A2" w:rsidRPr="00A33674" w:rsidRDefault="00E510A2" w:rsidP="00FE7921">
            <w:pPr>
              <w:pStyle w:val="Default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A33674">
              <w:rPr>
                <w:rFonts w:ascii="Open Sans" w:hAnsi="Open Sans" w:cs="Open Sans"/>
                <w:b/>
                <w:bCs/>
                <w:sz w:val="22"/>
                <w:szCs w:val="22"/>
              </w:rPr>
              <w:t>rodzaj i numer uprawnień budowlanych</w:t>
            </w:r>
          </w:p>
        </w:tc>
        <w:tc>
          <w:tcPr>
            <w:tcW w:w="2552" w:type="dxa"/>
          </w:tcPr>
          <w:p w14:paraId="15760F04" w14:textId="77777777" w:rsidR="00E510A2" w:rsidRPr="00A33674" w:rsidRDefault="00E510A2" w:rsidP="00FE7921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Podstawa dysponowania** </w:t>
            </w:r>
          </w:p>
        </w:tc>
      </w:tr>
      <w:tr w:rsidR="00E510A2" w:rsidRPr="00A33674" w14:paraId="6F588C98" w14:textId="77777777" w:rsidTr="00FE7921">
        <w:trPr>
          <w:trHeight w:val="1135"/>
        </w:trPr>
        <w:tc>
          <w:tcPr>
            <w:tcW w:w="567" w:type="dxa"/>
          </w:tcPr>
          <w:p w14:paraId="1C065FA7" w14:textId="77777777" w:rsidR="00E510A2" w:rsidRPr="00A33674" w:rsidRDefault="00E510A2" w:rsidP="00FE7921">
            <w:pPr>
              <w:snapToGrid w:val="0"/>
              <w:spacing w:before="120"/>
              <w:jc w:val="center"/>
              <w:rPr>
                <w:rFonts w:ascii="Open Sans" w:hAnsi="Open Sans" w:cs="Open Sans"/>
                <w:spacing w:val="4"/>
                <w:sz w:val="22"/>
                <w:szCs w:val="22"/>
              </w:rPr>
            </w:pPr>
          </w:p>
        </w:tc>
        <w:tc>
          <w:tcPr>
            <w:tcW w:w="1979" w:type="dxa"/>
          </w:tcPr>
          <w:p w14:paraId="3B904D54" w14:textId="77777777" w:rsidR="00E510A2" w:rsidRPr="00A33674" w:rsidRDefault="00E510A2" w:rsidP="00FE7921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411" w:type="dxa"/>
          </w:tcPr>
          <w:p w14:paraId="29F36A2E" w14:textId="77777777" w:rsidR="00E510A2" w:rsidRPr="006455FD" w:rsidRDefault="00E510A2" w:rsidP="00FE7921">
            <w:pPr>
              <w:pStyle w:val="Default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color w:val="auto"/>
                <w:sz w:val="22"/>
                <w:szCs w:val="22"/>
              </w:rPr>
              <w:t>Kierownik robót budowlanych</w:t>
            </w:r>
            <w:r w:rsidRPr="006455FD">
              <w:rPr>
                <w:rFonts w:ascii="Open Sans" w:hAnsi="Open Sans" w:cs="Open Sans"/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6529" w:type="dxa"/>
          </w:tcPr>
          <w:p w14:paraId="7A3D384E" w14:textId="1512BC83" w:rsidR="00E510A2" w:rsidRDefault="00E510A2" w:rsidP="00FE7921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5F7015">
              <w:rPr>
                <w:rFonts w:ascii="Open Sans" w:hAnsi="Open Sans" w:cs="Open Sans"/>
                <w:bCs/>
                <w:sz w:val="22"/>
                <w:szCs w:val="22"/>
              </w:rPr>
              <w:t>posiada uprawnienia do kierowania robotami budowlanymi bez ograniczeń w specjalności konstrukcyjno-budowlanej, posiadający ………….. letnie doświadczenie</w:t>
            </w:r>
            <w:r w:rsidR="00C07650">
              <w:t xml:space="preserve"> </w:t>
            </w:r>
            <w:r w:rsidR="00C07650" w:rsidRPr="00C07650">
              <w:rPr>
                <w:rFonts w:ascii="Open Sans" w:hAnsi="Open Sans" w:cs="Open Sans"/>
                <w:bCs/>
                <w:sz w:val="22"/>
                <w:szCs w:val="22"/>
              </w:rPr>
              <w:t xml:space="preserve">w kierowaniu robotami budowlanymi </w:t>
            </w:r>
            <w:r w:rsidRPr="005F7015">
              <w:rPr>
                <w:rFonts w:ascii="Open Sans" w:hAnsi="Open Sans" w:cs="Open Sans"/>
                <w:bCs/>
                <w:sz w:val="22"/>
                <w:szCs w:val="22"/>
              </w:rPr>
              <w:t>.</w:t>
            </w:r>
            <w:r>
              <w:rPr>
                <w:rFonts w:ascii="Open Sans" w:hAnsi="Open Sans" w:cs="Open Sans"/>
                <w:bCs/>
                <w:sz w:val="22"/>
                <w:szCs w:val="22"/>
              </w:rPr>
              <w:t xml:space="preserve"> </w:t>
            </w:r>
          </w:p>
          <w:p w14:paraId="19A6011F" w14:textId="77777777" w:rsidR="00E510A2" w:rsidRDefault="00E510A2" w:rsidP="00FE7921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  <w:p w14:paraId="1085D49C" w14:textId="77777777" w:rsidR="00E510A2" w:rsidRPr="005F7015" w:rsidRDefault="00E510A2" w:rsidP="00FE7921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5F7015">
              <w:rPr>
                <w:rFonts w:ascii="Open Sans" w:hAnsi="Open Sans" w:cs="Open Sans"/>
                <w:bCs/>
                <w:sz w:val="22"/>
                <w:szCs w:val="22"/>
              </w:rPr>
              <w:t>Nr uprawnień ……………………..</w:t>
            </w:r>
          </w:p>
          <w:p w14:paraId="793A300C" w14:textId="77777777" w:rsidR="00E510A2" w:rsidRDefault="00E510A2" w:rsidP="00FE7921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  <w:p w14:paraId="48523239" w14:textId="77777777" w:rsidR="00E510A2" w:rsidRPr="005F7015" w:rsidRDefault="00E510A2" w:rsidP="00FE7921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5F7015">
              <w:rPr>
                <w:rFonts w:ascii="Open Sans" w:hAnsi="Open Sans" w:cs="Open Sans"/>
                <w:bCs/>
                <w:sz w:val="22"/>
                <w:szCs w:val="22"/>
              </w:rPr>
              <w:t>Doświadczenie wskazane powyżej  zostało nabyte na następując</w:t>
            </w:r>
            <w:r>
              <w:rPr>
                <w:rFonts w:ascii="Open Sans" w:hAnsi="Open Sans" w:cs="Open Sans"/>
                <w:bCs/>
                <w:sz w:val="22"/>
                <w:szCs w:val="22"/>
              </w:rPr>
              <w:t>ej</w:t>
            </w:r>
            <w:r w:rsidRPr="005F7015">
              <w:rPr>
                <w:rFonts w:ascii="Open Sans" w:hAnsi="Open Sans" w:cs="Open Sans"/>
                <w:bCs/>
                <w:sz w:val="22"/>
                <w:szCs w:val="22"/>
              </w:rPr>
              <w:t xml:space="preserve"> inwestycj</w:t>
            </w:r>
            <w:r>
              <w:rPr>
                <w:rFonts w:ascii="Open Sans" w:hAnsi="Open Sans" w:cs="Open Sans"/>
                <w:bCs/>
                <w:sz w:val="22"/>
                <w:szCs w:val="22"/>
              </w:rPr>
              <w:t>i:</w:t>
            </w:r>
          </w:p>
          <w:p w14:paraId="145D83E9" w14:textId="77777777" w:rsidR="00E510A2" w:rsidRPr="0033654B" w:rsidRDefault="00E510A2" w:rsidP="00E510A2">
            <w:pPr>
              <w:pStyle w:val="Default"/>
              <w:numPr>
                <w:ilvl w:val="0"/>
                <w:numId w:val="50"/>
              </w:numPr>
              <w:rPr>
                <w:rFonts w:ascii="Open Sans" w:hAnsi="Open Sans" w:cs="Open Sans"/>
                <w:bCs/>
                <w:szCs w:val="22"/>
              </w:rPr>
            </w:pPr>
            <w:r w:rsidRPr="0033654B">
              <w:rPr>
                <w:rFonts w:ascii="Open Sans" w:hAnsi="Open Sans" w:cs="Open Sans"/>
                <w:bCs/>
                <w:szCs w:val="22"/>
                <w:u w:val="single"/>
              </w:rPr>
              <w:t>Nazwa inwestycji</w:t>
            </w:r>
            <w:r w:rsidRPr="0033654B">
              <w:rPr>
                <w:rFonts w:ascii="Open Sans" w:hAnsi="Open Sans" w:cs="Open Sans"/>
                <w:bCs/>
                <w:szCs w:val="22"/>
              </w:rPr>
              <w:t>:…………………………………………………</w:t>
            </w:r>
          </w:p>
          <w:p w14:paraId="629A34E5" w14:textId="77777777" w:rsidR="00E510A2" w:rsidRDefault="00E510A2" w:rsidP="00E510A2">
            <w:pPr>
              <w:pStyle w:val="Default"/>
              <w:numPr>
                <w:ilvl w:val="0"/>
                <w:numId w:val="50"/>
              </w:numPr>
              <w:ind w:left="420"/>
              <w:rPr>
                <w:rFonts w:ascii="Open Sans" w:hAnsi="Open Sans" w:cs="Open Sans"/>
                <w:bCs/>
                <w:szCs w:val="22"/>
              </w:rPr>
            </w:pPr>
            <w:r w:rsidRPr="0033654B">
              <w:rPr>
                <w:rFonts w:ascii="Open Sans" w:hAnsi="Open Sans" w:cs="Open Sans"/>
                <w:bCs/>
                <w:szCs w:val="22"/>
              </w:rPr>
              <w:t xml:space="preserve"> Data zakończenia inwestycji:……………………………….</w:t>
            </w:r>
          </w:p>
          <w:p w14:paraId="50EC1852" w14:textId="77777777" w:rsidR="00E510A2" w:rsidRPr="0033654B" w:rsidRDefault="00E510A2" w:rsidP="00E510A2">
            <w:pPr>
              <w:pStyle w:val="Default"/>
              <w:numPr>
                <w:ilvl w:val="0"/>
                <w:numId w:val="50"/>
              </w:numPr>
              <w:ind w:left="420"/>
              <w:rPr>
                <w:rFonts w:ascii="Open Sans" w:hAnsi="Open Sans" w:cs="Open Sans"/>
                <w:bCs/>
                <w:szCs w:val="22"/>
              </w:rPr>
            </w:pPr>
            <w:r w:rsidRPr="0033654B">
              <w:rPr>
                <w:rFonts w:ascii="Open Sans" w:hAnsi="Open Sans" w:cs="Open Sans"/>
                <w:bCs/>
                <w:szCs w:val="22"/>
              </w:rPr>
              <w:t>Zamawiający: ………………………………………………………</w:t>
            </w:r>
          </w:p>
        </w:tc>
        <w:tc>
          <w:tcPr>
            <w:tcW w:w="2552" w:type="dxa"/>
          </w:tcPr>
          <w:p w14:paraId="0C6DE78C" w14:textId="77777777" w:rsidR="00E510A2" w:rsidRPr="00A33674" w:rsidRDefault="00E510A2" w:rsidP="00FE7921">
            <w:pPr>
              <w:pStyle w:val="Default"/>
              <w:ind w:left="142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256BC5">
              <w:rPr>
                <w:rFonts w:ascii="Open Sans" w:hAnsi="Open Sans" w:cs="Open Sans"/>
                <w:bCs/>
                <w:sz w:val="22"/>
                <w:szCs w:val="22"/>
              </w:rPr>
              <w:t>Dysponuje/oddany do dyspozycji</w:t>
            </w:r>
          </w:p>
        </w:tc>
      </w:tr>
    </w:tbl>
    <w:p w14:paraId="5810C0E6" w14:textId="77777777" w:rsidR="00E510A2" w:rsidRDefault="00E510A2" w:rsidP="00D263C2">
      <w:pPr>
        <w:pStyle w:val="default0"/>
        <w:spacing w:before="120" w:beforeAutospacing="0" w:after="120" w:afterAutospacing="0"/>
        <w:ind w:right="-32"/>
        <w:jc w:val="both"/>
        <w:rPr>
          <w:rFonts w:ascii="Open Sans" w:hAnsi="Open Sans" w:cs="Open Sans"/>
          <w:b/>
          <w:bCs/>
          <w:sz w:val="22"/>
          <w:szCs w:val="22"/>
        </w:rPr>
      </w:pPr>
    </w:p>
    <w:p w14:paraId="3D37ADD9" w14:textId="2A0D6058" w:rsidR="0032655D" w:rsidRPr="00A33674" w:rsidRDefault="00D6445B" w:rsidP="00D263C2">
      <w:pPr>
        <w:pStyle w:val="default0"/>
        <w:spacing w:before="120" w:beforeAutospacing="0" w:after="120" w:afterAutospacing="0"/>
        <w:ind w:right="-32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b/>
          <w:bCs/>
          <w:sz w:val="22"/>
          <w:szCs w:val="22"/>
        </w:rPr>
        <w:br w:type="textWrapping" w:clear="all"/>
      </w:r>
      <w:r w:rsidR="0032655D" w:rsidRPr="00A33674">
        <w:rPr>
          <w:rFonts w:ascii="Open Sans" w:hAnsi="Open Sans" w:cs="Open Sans"/>
          <w:b/>
          <w:bCs/>
          <w:sz w:val="22"/>
          <w:szCs w:val="22"/>
        </w:rPr>
        <w:t xml:space="preserve">Uwaga! </w:t>
      </w:r>
      <w:r w:rsidR="0032655D" w:rsidRPr="00A33674">
        <w:rPr>
          <w:rFonts w:ascii="Open Sans" w:hAnsi="Open Sans" w:cs="Open Sans"/>
          <w:sz w:val="22"/>
          <w:szCs w:val="22"/>
        </w:rPr>
        <w:t xml:space="preserve">oświadczam(my), </w:t>
      </w:r>
      <w:r w:rsidR="0032655D" w:rsidRPr="00A33674">
        <w:rPr>
          <w:rFonts w:ascii="Open Sans" w:hAnsi="Open Sans" w:cs="Open Sans"/>
          <w:b/>
          <w:bCs/>
          <w:sz w:val="22"/>
          <w:szCs w:val="22"/>
        </w:rPr>
        <w:t>że osoba</w:t>
      </w:r>
      <w:r w:rsidR="00F66EDB">
        <w:rPr>
          <w:rFonts w:ascii="Open Sans" w:hAnsi="Open Sans" w:cs="Open Sans"/>
          <w:b/>
          <w:bCs/>
          <w:sz w:val="22"/>
          <w:szCs w:val="22"/>
        </w:rPr>
        <w:t>/y</w:t>
      </w:r>
      <w:r w:rsidR="0032655D" w:rsidRPr="00A33674">
        <w:rPr>
          <w:rFonts w:ascii="Open Sans" w:hAnsi="Open Sans" w:cs="Open Sans"/>
          <w:b/>
          <w:bCs/>
          <w:sz w:val="22"/>
          <w:szCs w:val="22"/>
        </w:rPr>
        <w:t xml:space="preserve"> wskazana</w:t>
      </w:r>
      <w:r w:rsidR="00F66EDB">
        <w:rPr>
          <w:rFonts w:ascii="Open Sans" w:hAnsi="Open Sans" w:cs="Open Sans"/>
          <w:b/>
          <w:bCs/>
          <w:sz w:val="22"/>
          <w:szCs w:val="22"/>
        </w:rPr>
        <w:t>/e</w:t>
      </w:r>
      <w:r w:rsidR="0032655D" w:rsidRPr="00A33674">
        <w:rPr>
          <w:rFonts w:ascii="Open Sans" w:hAnsi="Open Sans" w:cs="Open Sans"/>
          <w:sz w:val="22"/>
          <w:szCs w:val="22"/>
        </w:rPr>
        <w:t>, będzie uczestniczyć w wykonywaniu zamówienia i posiada uprawnienia wymagane w postawionym warunku w SWZ i może sprawować wymienioną funkcję</w:t>
      </w:r>
      <w:r w:rsidR="008513C9" w:rsidRPr="00A33674">
        <w:rPr>
          <w:rFonts w:ascii="Open Sans" w:hAnsi="Open Sans" w:cs="Open Sans"/>
          <w:sz w:val="22"/>
          <w:szCs w:val="22"/>
        </w:rPr>
        <w:t>.</w:t>
      </w:r>
      <w:r w:rsidR="0032655D" w:rsidRPr="00A33674">
        <w:rPr>
          <w:rFonts w:ascii="Open Sans" w:hAnsi="Open Sans" w:cs="Open Sans"/>
          <w:sz w:val="22"/>
          <w:szCs w:val="22"/>
        </w:rPr>
        <w:t xml:space="preserve"> </w:t>
      </w:r>
    </w:p>
    <w:p w14:paraId="66211D80" w14:textId="5DA8236A" w:rsidR="008135D2" w:rsidRDefault="0032655D" w:rsidP="00B87CF1">
      <w:pPr>
        <w:pStyle w:val="Default"/>
        <w:spacing w:after="240"/>
        <w:rPr>
          <w:rFonts w:ascii="Open Sans" w:hAnsi="Open Sans" w:cs="Open Sans"/>
          <w:sz w:val="22"/>
          <w:szCs w:val="22"/>
        </w:rPr>
      </w:pPr>
      <w:r w:rsidRPr="00A33674">
        <w:rPr>
          <w:rFonts w:ascii="Open Sans" w:hAnsi="Open Sans" w:cs="Open Sans"/>
          <w:sz w:val="22"/>
          <w:szCs w:val="22"/>
        </w:rPr>
        <w:t>*</w:t>
      </w:r>
      <w:r w:rsidR="00A33674" w:rsidRPr="00A33674">
        <w:rPr>
          <w:rFonts w:ascii="Open Sans" w:hAnsi="Open Sans" w:cs="Open Sans"/>
          <w:sz w:val="22"/>
          <w:szCs w:val="22"/>
        </w:rPr>
        <w:t>*</w:t>
      </w:r>
      <w:r w:rsidRPr="00A33674">
        <w:rPr>
          <w:rFonts w:ascii="Open Sans" w:hAnsi="Open Sans" w:cs="Open Sans"/>
          <w:sz w:val="22"/>
          <w:szCs w:val="22"/>
        </w:rPr>
        <w:t xml:space="preserve"> niepotrzebne skreślić ( jeżeli wykonawca pozostaje w stosunku umowy cywilno prawnej pozostawiamy </w:t>
      </w:r>
      <w:r w:rsidR="00A33674">
        <w:rPr>
          <w:rFonts w:ascii="Open Sans" w:hAnsi="Open Sans" w:cs="Open Sans"/>
          <w:sz w:val="22"/>
          <w:szCs w:val="22"/>
        </w:rPr>
        <w:t>dysponuje</w:t>
      </w:r>
      <w:r w:rsidRPr="00A33674">
        <w:rPr>
          <w:rFonts w:ascii="Open Sans" w:hAnsi="Open Sans" w:cs="Open Sans"/>
          <w:sz w:val="22"/>
          <w:szCs w:val="22"/>
        </w:rPr>
        <w:t>)</w:t>
      </w:r>
      <w:r w:rsidR="00B87CF1" w:rsidRPr="00A33674">
        <w:rPr>
          <w:rFonts w:ascii="Open Sans" w:hAnsi="Open Sans" w:cs="Open Sans"/>
          <w:sz w:val="22"/>
          <w:szCs w:val="22"/>
        </w:rPr>
        <w:t xml:space="preserve"> </w:t>
      </w:r>
    </w:p>
    <w:p w14:paraId="657345F4" w14:textId="77777777" w:rsidR="00D6445B" w:rsidRPr="00BC122E" w:rsidRDefault="00D6445B" w:rsidP="00D6445B">
      <w:pPr>
        <w:pStyle w:val="Bezodstpw"/>
        <w:spacing w:line="276" w:lineRule="auto"/>
        <w:rPr>
          <w:rFonts w:ascii="Cambria" w:hAnsi="Cambria"/>
          <w:b/>
        </w:rPr>
      </w:pPr>
      <w:r w:rsidRPr="00BC122E">
        <w:rPr>
          <w:rFonts w:ascii="Cambria" w:hAnsi="Cambria"/>
          <w:b/>
        </w:rPr>
        <w:t>Potwierdzenie posiadanych przez podan</w:t>
      </w:r>
      <w:r>
        <w:rPr>
          <w:rFonts w:ascii="Cambria" w:hAnsi="Cambria"/>
          <w:b/>
        </w:rPr>
        <w:t>ą</w:t>
      </w:r>
      <w:r w:rsidRPr="00BC122E">
        <w:rPr>
          <w:rFonts w:ascii="Cambria" w:hAnsi="Cambria"/>
          <w:b/>
        </w:rPr>
        <w:t xml:space="preserve"> w wykazie osob</w:t>
      </w:r>
      <w:r>
        <w:rPr>
          <w:rFonts w:ascii="Cambria" w:hAnsi="Cambria"/>
          <w:b/>
        </w:rPr>
        <w:t>ę</w:t>
      </w:r>
      <w:r w:rsidRPr="00BC122E">
        <w:rPr>
          <w:rFonts w:ascii="Cambria" w:hAnsi="Cambria"/>
          <w:b/>
        </w:rPr>
        <w:t xml:space="preserve"> kwalifikacji wybrany Wykonawca będzie zobowiązany dostarczyć Zamawiającemu przed podpisaniem umowy.</w:t>
      </w:r>
    </w:p>
    <w:p w14:paraId="16637287" w14:textId="77777777" w:rsidR="00D6445B" w:rsidRPr="00E03A97" w:rsidRDefault="00D6445B" w:rsidP="00B87CF1">
      <w:pPr>
        <w:pStyle w:val="Default"/>
        <w:spacing w:after="240"/>
        <w:rPr>
          <w:rFonts w:ascii="Open Sans" w:hAnsi="Open Sans" w:cs="Open Sans"/>
          <w:b/>
          <w:sz w:val="22"/>
          <w:szCs w:val="22"/>
          <w:u w:val="single"/>
        </w:rPr>
      </w:pPr>
    </w:p>
    <w:p w14:paraId="1F26BEB1" w14:textId="77777777" w:rsidR="00E03A97" w:rsidRPr="00E03A97" w:rsidRDefault="00E03A97" w:rsidP="00E03A97">
      <w:pPr>
        <w:rPr>
          <w:rFonts w:ascii="Open Sans" w:hAnsi="Open Sans" w:cs="Open Sans"/>
          <w:b/>
          <w:u w:val="single"/>
        </w:rPr>
      </w:pPr>
      <w:r w:rsidRPr="00E03A97">
        <w:rPr>
          <w:rFonts w:ascii="Open Sans" w:hAnsi="Open Sans" w:cs="Open Sans"/>
          <w:b/>
          <w:u w:val="single"/>
        </w:rPr>
        <w:t>Wykaz należy podpisać elektronicznie, w sposób zgodny z wymaganiami określonymi w SWZ.</w:t>
      </w:r>
    </w:p>
    <w:p w14:paraId="7EA2CDC3" w14:textId="77777777" w:rsidR="008135D2" w:rsidRPr="00E03A97" w:rsidRDefault="008135D2" w:rsidP="00D500B3">
      <w:pPr>
        <w:pStyle w:val="Default"/>
        <w:rPr>
          <w:rFonts w:ascii="Open Sans" w:hAnsi="Open Sans" w:cs="Open Sans"/>
          <w:b/>
          <w:sz w:val="22"/>
          <w:szCs w:val="22"/>
          <w:u w:val="single"/>
        </w:rPr>
      </w:pPr>
    </w:p>
    <w:sectPr w:rsidR="008135D2" w:rsidRPr="00E03A97" w:rsidSect="00F15C19">
      <w:headerReference w:type="default" r:id="rId7"/>
      <w:footerReference w:type="even" r:id="rId8"/>
      <w:footerReference w:type="default" r:id="rId9"/>
      <w:headerReference w:type="first" r:id="rId10"/>
      <w:pgSz w:w="16838" w:h="11906" w:orient="landscape"/>
      <w:pgMar w:top="844" w:right="1418" w:bottom="284" w:left="1418" w:header="142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7AED3" w14:textId="77777777" w:rsidR="00B42E8D" w:rsidRDefault="00B42E8D">
      <w:r>
        <w:separator/>
      </w:r>
    </w:p>
  </w:endnote>
  <w:endnote w:type="continuationSeparator" w:id="0">
    <w:p w14:paraId="0C4BA633" w14:textId="77777777" w:rsidR="00B42E8D" w:rsidRDefault="00B42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Open Sans">
    <w:altName w:val="Segoe UI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8811D" w14:textId="77777777" w:rsidR="00DD21E9" w:rsidRDefault="00DD21E9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3E258D" w14:textId="77777777" w:rsidR="00DD21E9" w:rsidRDefault="00DD21E9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3447F" w14:textId="77777777" w:rsidR="00DD21E9" w:rsidRDefault="00DD21E9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3941B" w14:textId="77777777" w:rsidR="00B42E8D" w:rsidRDefault="00B42E8D">
      <w:r>
        <w:separator/>
      </w:r>
    </w:p>
  </w:footnote>
  <w:footnote w:type="continuationSeparator" w:id="0">
    <w:p w14:paraId="23BBF3B0" w14:textId="77777777" w:rsidR="00B42E8D" w:rsidRDefault="00B42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A9189" w14:textId="77777777" w:rsidR="000F5022" w:rsidRDefault="000F5022" w:rsidP="000F5022">
    <w:pPr>
      <w:pStyle w:val="Nagwek"/>
      <w:rPr>
        <w:rFonts w:ascii="Cambria" w:hAnsi="Cambria" w:cs="Arial"/>
        <w:b/>
        <w:sz w:val="20"/>
        <w:lang w:val="pl-PL"/>
      </w:rPr>
    </w:pPr>
  </w:p>
  <w:p w14:paraId="719E199F" w14:textId="77777777" w:rsidR="000F5022" w:rsidRDefault="000F5022" w:rsidP="000F5022">
    <w:pPr>
      <w:pStyle w:val="Nagwek"/>
      <w:rPr>
        <w:rFonts w:ascii="Cambria" w:hAnsi="Cambria" w:cs="Arial"/>
        <w:b/>
        <w:sz w:val="20"/>
        <w:lang w:val="pl-PL"/>
      </w:rPr>
    </w:pPr>
  </w:p>
  <w:p w14:paraId="353AADB8" w14:textId="0AC85E9A" w:rsidR="00F15C19" w:rsidRDefault="00F15C19" w:rsidP="00F15C19">
    <w:pPr>
      <w:pStyle w:val="Nagwek"/>
      <w:jc w:val="center"/>
      <w:rPr>
        <w:rFonts w:ascii="Open Sans" w:hAnsi="Open Sans" w:cs="Open Sans"/>
        <w:b/>
        <w:sz w:val="22"/>
        <w:szCs w:val="22"/>
      </w:rPr>
    </w:pPr>
  </w:p>
  <w:p w14:paraId="25A3261C" w14:textId="0721A9D2" w:rsidR="00C752F3" w:rsidRPr="00B541D2" w:rsidRDefault="00B541D2" w:rsidP="000F5022">
    <w:pPr>
      <w:pStyle w:val="Nagwek"/>
      <w:rPr>
        <w:rFonts w:ascii="Lato" w:hAnsi="Lato"/>
        <w:bCs/>
        <w:iCs/>
        <w:sz w:val="20"/>
        <w:szCs w:val="20"/>
      </w:rPr>
    </w:pPr>
    <w:r w:rsidRPr="00B541D2">
      <w:rPr>
        <w:rFonts w:ascii="Lato" w:hAnsi="Lato"/>
        <w:bCs/>
        <w:iCs/>
        <w:sz w:val="20"/>
        <w:szCs w:val="20"/>
      </w:rPr>
      <w:t>AT.282.1</w:t>
    </w:r>
    <w:r w:rsidR="001016E2">
      <w:rPr>
        <w:rFonts w:ascii="Lato" w:hAnsi="Lato"/>
        <w:bCs/>
        <w:iCs/>
        <w:sz w:val="20"/>
        <w:szCs w:val="20"/>
      </w:rPr>
      <w:t>31</w:t>
    </w:r>
    <w:r w:rsidRPr="00B541D2">
      <w:rPr>
        <w:rFonts w:ascii="Lato" w:hAnsi="Lato"/>
        <w:bCs/>
        <w:iCs/>
        <w:sz w:val="20"/>
        <w:szCs w:val="20"/>
      </w:rPr>
      <w:t>.2025.</w:t>
    </w:r>
    <w:r w:rsidR="001016E2">
      <w:rPr>
        <w:rFonts w:ascii="Lato" w:hAnsi="Lato"/>
        <w:bCs/>
        <w:iCs/>
        <w:sz w:val="20"/>
        <w:szCs w:val="20"/>
      </w:rPr>
      <w:t>RM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48819" w14:textId="3E995FB7" w:rsidR="00F15C19" w:rsidRDefault="00F15C19" w:rsidP="00F15C19">
    <w:pPr>
      <w:pStyle w:val="Nagwek"/>
      <w:jc w:val="center"/>
    </w:pPr>
  </w:p>
  <w:p w14:paraId="1139F340" w14:textId="19A47F14" w:rsidR="00F15C19" w:rsidRPr="00B541D2" w:rsidRDefault="00766614" w:rsidP="00766614">
    <w:pPr>
      <w:pStyle w:val="Nagwek"/>
      <w:rPr>
        <w:rFonts w:ascii="Lato" w:hAnsi="Lato"/>
        <w:sz w:val="20"/>
        <w:szCs w:val="20"/>
        <w:lang w:val="pl-PL"/>
      </w:rPr>
    </w:pPr>
    <w:r w:rsidRPr="00D87C82">
      <w:rPr>
        <w:rFonts w:ascii="Lato" w:hAnsi="Lato" w:cs="Open Sans"/>
        <w:sz w:val="20"/>
        <w:szCs w:val="20"/>
      </w:rPr>
      <w:t>AT.282.1</w:t>
    </w:r>
    <w:r w:rsidR="00D87C82" w:rsidRPr="00D87C82">
      <w:rPr>
        <w:rFonts w:ascii="Lato" w:hAnsi="Lato" w:cs="Open Sans"/>
        <w:sz w:val="20"/>
        <w:szCs w:val="20"/>
      </w:rPr>
      <w:t>31</w:t>
    </w:r>
    <w:r w:rsidRPr="00D87C82">
      <w:rPr>
        <w:rFonts w:ascii="Lato" w:hAnsi="Lato" w:cs="Open Sans"/>
        <w:sz w:val="20"/>
        <w:szCs w:val="20"/>
      </w:rPr>
      <w:t>.2025.</w:t>
    </w:r>
    <w:r w:rsidR="00D87C82" w:rsidRPr="00D87C82">
      <w:rPr>
        <w:rFonts w:ascii="Lato" w:hAnsi="Lato" w:cs="Open Sans"/>
        <w:sz w:val="20"/>
        <w:szCs w:val="20"/>
      </w:rPr>
      <w:t>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CB11400"/>
    <w:multiLevelType w:val="hybridMultilevel"/>
    <w:tmpl w:val="E7DC6D9C"/>
    <w:lvl w:ilvl="0" w:tplc="59E4D85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B004E"/>
    <w:multiLevelType w:val="hybridMultilevel"/>
    <w:tmpl w:val="47329EF8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08430FA"/>
    <w:multiLevelType w:val="hybridMultilevel"/>
    <w:tmpl w:val="F7984B14"/>
    <w:lvl w:ilvl="0" w:tplc="314A475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3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160601"/>
    <w:multiLevelType w:val="hybridMultilevel"/>
    <w:tmpl w:val="47329EF8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30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3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4" w15:restartNumberingAfterBreak="0">
    <w:nsid w:val="43D178EF"/>
    <w:multiLevelType w:val="hybridMultilevel"/>
    <w:tmpl w:val="8138C8E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A39E962E">
      <w:start w:val="1"/>
      <w:numFmt w:val="bullet"/>
      <w:lvlText w:val=""/>
      <w:lvlJc w:val="left"/>
      <w:pPr>
        <w:ind w:left="3436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5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7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9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0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1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3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5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7" w15:restartNumberingAfterBreak="0">
    <w:nsid w:val="626746AC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8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1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2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3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4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6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7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961497192">
    <w:abstractNumId w:val="39"/>
  </w:num>
  <w:num w:numId="2" w16cid:durableId="1251308227">
    <w:abstractNumId w:val="44"/>
  </w:num>
  <w:num w:numId="3" w16cid:durableId="121848694">
    <w:abstractNumId w:val="32"/>
  </w:num>
  <w:num w:numId="4" w16cid:durableId="475489063">
    <w:abstractNumId w:val="28"/>
  </w:num>
  <w:num w:numId="5" w16cid:durableId="372385442">
    <w:abstractNumId w:val="19"/>
  </w:num>
  <w:num w:numId="6" w16cid:durableId="921639963">
    <w:abstractNumId w:val="36"/>
  </w:num>
  <w:num w:numId="7" w16cid:durableId="1620186295">
    <w:abstractNumId w:val="40"/>
  </w:num>
  <w:num w:numId="8" w16cid:durableId="1325279990">
    <w:abstractNumId w:val="24"/>
  </w:num>
  <w:num w:numId="9" w16cid:durableId="687869476">
    <w:abstractNumId w:val="52"/>
  </w:num>
  <w:num w:numId="10" w16cid:durableId="934023455">
    <w:abstractNumId w:val="57"/>
  </w:num>
  <w:num w:numId="11" w16cid:durableId="1263607377">
    <w:abstractNumId w:val="20"/>
  </w:num>
  <w:num w:numId="12" w16cid:durableId="123349089">
    <w:abstractNumId w:val="55"/>
  </w:num>
  <w:num w:numId="13" w16cid:durableId="449058477">
    <w:abstractNumId w:val="56"/>
  </w:num>
  <w:num w:numId="14" w16cid:durableId="1947348242">
    <w:abstractNumId w:val="13"/>
  </w:num>
  <w:num w:numId="15" w16cid:durableId="2126381185">
    <w:abstractNumId w:val="29"/>
  </w:num>
  <w:num w:numId="16" w16cid:durableId="1006325992">
    <w:abstractNumId w:val="35"/>
  </w:num>
  <w:num w:numId="17" w16cid:durableId="150877291">
    <w:abstractNumId w:val="51"/>
  </w:num>
  <w:num w:numId="18" w16cid:durableId="1797721334">
    <w:abstractNumId w:val="23"/>
  </w:num>
  <w:num w:numId="19" w16cid:durableId="1565027388">
    <w:abstractNumId w:val="14"/>
  </w:num>
  <w:num w:numId="20" w16cid:durableId="2097706536">
    <w:abstractNumId w:val="17"/>
  </w:num>
  <w:num w:numId="21" w16cid:durableId="1223710811">
    <w:abstractNumId w:val="45"/>
  </w:num>
  <w:num w:numId="22" w16cid:durableId="1255823184">
    <w:abstractNumId w:val="18"/>
  </w:num>
  <w:num w:numId="23" w16cid:durableId="363940963">
    <w:abstractNumId w:val="50"/>
  </w:num>
  <w:num w:numId="24" w16cid:durableId="863247460">
    <w:abstractNumId w:val="48"/>
  </w:num>
  <w:num w:numId="25" w16cid:durableId="716977747">
    <w:abstractNumId w:val="22"/>
  </w:num>
  <w:num w:numId="26" w16cid:durableId="1680961119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55355631">
    <w:abstractNumId w:val="53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86611171">
    <w:abstractNumId w:val="3"/>
  </w:num>
  <w:num w:numId="29" w16cid:durableId="1022972501">
    <w:abstractNumId w:val="8"/>
  </w:num>
  <w:num w:numId="30" w16cid:durableId="2128502575">
    <w:abstractNumId w:val="2"/>
  </w:num>
  <w:num w:numId="31" w16cid:durableId="1360934875">
    <w:abstractNumId w:val="43"/>
  </w:num>
  <w:num w:numId="32" w16cid:durableId="982388474">
    <w:abstractNumId w:val="11"/>
  </w:num>
  <w:num w:numId="33" w16cid:durableId="1816218649">
    <w:abstractNumId w:val="31"/>
  </w:num>
  <w:num w:numId="34" w16cid:durableId="927619331">
    <w:abstractNumId w:val="46"/>
  </w:num>
  <w:num w:numId="35" w16cid:durableId="1076365282">
    <w:abstractNumId w:val="16"/>
  </w:num>
  <w:num w:numId="36" w16cid:durableId="972713273">
    <w:abstractNumId w:val="54"/>
  </w:num>
  <w:num w:numId="37" w16cid:durableId="169151180">
    <w:abstractNumId w:val="15"/>
  </w:num>
  <w:num w:numId="38" w16cid:durableId="1550798081">
    <w:abstractNumId w:val="9"/>
  </w:num>
  <w:num w:numId="39" w16cid:durableId="1018122818">
    <w:abstractNumId w:val="25"/>
  </w:num>
  <w:num w:numId="40" w16cid:durableId="1855611356">
    <w:abstractNumId w:val="41"/>
  </w:num>
  <w:num w:numId="41" w16cid:durableId="286665278">
    <w:abstractNumId w:val="37"/>
  </w:num>
  <w:num w:numId="42" w16cid:durableId="115325497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65506402">
    <w:abstractNumId w:val="30"/>
  </w:num>
  <w:num w:numId="44" w16cid:durableId="1282416102">
    <w:abstractNumId w:val="26"/>
  </w:num>
  <w:num w:numId="45" w16cid:durableId="1176455209">
    <w:abstractNumId w:val="12"/>
  </w:num>
  <w:num w:numId="46" w16cid:durableId="1340355079">
    <w:abstractNumId w:val="47"/>
  </w:num>
  <w:num w:numId="47" w16cid:durableId="1639607969">
    <w:abstractNumId w:val="21"/>
  </w:num>
  <w:num w:numId="48" w16cid:durableId="275992889">
    <w:abstractNumId w:val="34"/>
  </w:num>
  <w:num w:numId="49" w16cid:durableId="1878932144">
    <w:abstractNumId w:val="10"/>
  </w:num>
  <w:num w:numId="50" w16cid:durableId="151869181">
    <w:abstractNumId w:val="27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1BD9"/>
    <w:rsid w:val="0000347E"/>
    <w:rsid w:val="00005154"/>
    <w:rsid w:val="000065EB"/>
    <w:rsid w:val="000066DD"/>
    <w:rsid w:val="00006898"/>
    <w:rsid w:val="00006D71"/>
    <w:rsid w:val="00007E0C"/>
    <w:rsid w:val="000231AC"/>
    <w:rsid w:val="000239D4"/>
    <w:rsid w:val="00023F47"/>
    <w:rsid w:val="00025659"/>
    <w:rsid w:val="00026E3B"/>
    <w:rsid w:val="00027CE9"/>
    <w:rsid w:val="00027E06"/>
    <w:rsid w:val="00032481"/>
    <w:rsid w:val="00033E37"/>
    <w:rsid w:val="0003578D"/>
    <w:rsid w:val="0003703F"/>
    <w:rsid w:val="000379F7"/>
    <w:rsid w:val="00041617"/>
    <w:rsid w:val="00042263"/>
    <w:rsid w:val="000426A4"/>
    <w:rsid w:val="00042B17"/>
    <w:rsid w:val="00044B6B"/>
    <w:rsid w:val="00047EF2"/>
    <w:rsid w:val="00050E71"/>
    <w:rsid w:val="000538DC"/>
    <w:rsid w:val="00054BF5"/>
    <w:rsid w:val="000551BC"/>
    <w:rsid w:val="00055851"/>
    <w:rsid w:val="000600DD"/>
    <w:rsid w:val="00061F88"/>
    <w:rsid w:val="00063849"/>
    <w:rsid w:val="000675E7"/>
    <w:rsid w:val="00070743"/>
    <w:rsid w:val="000726CE"/>
    <w:rsid w:val="00074445"/>
    <w:rsid w:val="00075847"/>
    <w:rsid w:val="00080D85"/>
    <w:rsid w:val="00083030"/>
    <w:rsid w:val="00084151"/>
    <w:rsid w:val="000858B3"/>
    <w:rsid w:val="00090A82"/>
    <w:rsid w:val="00092772"/>
    <w:rsid w:val="000970DD"/>
    <w:rsid w:val="000A0528"/>
    <w:rsid w:val="000A1940"/>
    <w:rsid w:val="000A1981"/>
    <w:rsid w:val="000A27ED"/>
    <w:rsid w:val="000A2A72"/>
    <w:rsid w:val="000A32BF"/>
    <w:rsid w:val="000A3BB7"/>
    <w:rsid w:val="000A660B"/>
    <w:rsid w:val="000B0B94"/>
    <w:rsid w:val="000B0FF6"/>
    <w:rsid w:val="000B2989"/>
    <w:rsid w:val="000B2EE7"/>
    <w:rsid w:val="000B37AC"/>
    <w:rsid w:val="000B7A4F"/>
    <w:rsid w:val="000C152C"/>
    <w:rsid w:val="000C1FE3"/>
    <w:rsid w:val="000C3646"/>
    <w:rsid w:val="000D40FD"/>
    <w:rsid w:val="000E05B9"/>
    <w:rsid w:val="000E4E2A"/>
    <w:rsid w:val="000E7F53"/>
    <w:rsid w:val="000F145D"/>
    <w:rsid w:val="000F5022"/>
    <w:rsid w:val="001016E2"/>
    <w:rsid w:val="0010294D"/>
    <w:rsid w:val="00102A85"/>
    <w:rsid w:val="00102C0C"/>
    <w:rsid w:val="00103155"/>
    <w:rsid w:val="001054D9"/>
    <w:rsid w:val="00111ECF"/>
    <w:rsid w:val="00114AAA"/>
    <w:rsid w:val="00114EE9"/>
    <w:rsid w:val="00115389"/>
    <w:rsid w:val="001201D6"/>
    <w:rsid w:val="001218E1"/>
    <w:rsid w:val="00122276"/>
    <w:rsid w:val="00126E65"/>
    <w:rsid w:val="00131262"/>
    <w:rsid w:val="0013268A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38AA"/>
    <w:rsid w:val="00164F38"/>
    <w:rsid w:val="00165D29"/>
    <w:rsid w:val="00166A04"/>
    <w:rsid w:val="001720B9"/>
    <w:rsid w:val="0017416A"/>
    <w:rsid w:val="00174344"/>
    <w:rsid w:val="00176E50"/>
    <w:rsid w:val="001816EE"/>
    <w:rsid w:val="001866AD"/>
    <w:rsid w:val="001910F8"/>
    <w:rsid w:val="00191FF7"/>
    <w:rsid w:val="00192C7B"/>
    <w:rsid w:val="00194CF3"/>
    <w:rsid w:val="00197122"/>
    <w:rsid w:val="001979DB"/>
    <w:rsid w:val="001A4C70"/>
    <w:rsid w:val="001A5611"/>
    <w:rsid w:val="001A7799"/>
    <w:rsid w:val="001B000A"/>
    <w:rsid w:val="001B3135"/>
    <w:rsid w:val="001B59ED"/>
    <w:rsid w:val="001B65FF"/>
    <w:rsid w:val="001C12C8"/>
    <w:rsid w:val="001C256F"/>
    <w:rsid w:val="001C3109"/>
    <w:rsid w:val="001C33AC"/>
    <w:rsid w:val="001C3C1E"/>
    <w:rsid w:val="001C4AA8"/>
    <w:rsid w:val="001C4E52"/>
    <w:rsid w:val="001C67DA"/>
    <w:rsid w:val="001C7926"/>
    <w:rsid w:val="001C7C3F"/>
    <w:rsid w:val="001D6CF9"/>
    <w:rsid w:val="001E319E"/>
    <w:rsid w:val="001E33BD"/>
    <w:rsid w:val="001E596E"/>
    <w:rsid w:val="001E6C02"/>
    <w:rsid w:val="001E6F19"/>
    <w:rsid w:val="001F1C7C"/>
    <w:rsid w:val="001F3802"/>
    <w:rsid w:val="001F4FD3"/>
    <w:rsid w:val="001F516F"/>
    <w:rsid w:val="001F60E2"/>
    <w:rsid w:val="001F6ECF"/>
    <w:rsid w:val="002007FE"/>
    <w:rsid w:val="002013CA"/>
    <w:rsid w:val="0020146F"/>
    <w:rsid w:val="00201E0C"/>
    <w:rsid w:val="00204600"/>
    <w:rsid w:val="00205194"/>
    <w:rsid w:val="00210DCE"/>
    <w:rsid w:val="00211D44"/>
    <w:rsid w:val="0021284A"/>
    <w:rsid w:val="00213968"/>
    <w:rsid w:val="00222F60"/>
    <w:rsid w:val="002232E2"/>
    <w:rsid w:val="00223750"/>
    <w:rsid w:val="002248A3"/>
    <w:rsid w:val="00224C77"/>
    <w:rsid w:val="00225324"/>
    <w:rsid w:val="0022638B"/>
    <w:rsid w:val="00227E39"/>
    <w:rsid w:val="0023352F"/>
    <w:rsid w:val="00233770"/>
    <w:rsid w:val="00241840"/>
    <w:rsid w:val="00241C6C"/>
    <w:rsid w:val="002447F6"/>
    <w:rsid w:val="00246A11"/>
    <w:rsid w:val="00252051"/>
    <w:rsid w:val="00254C01"/>
    <w:rsid w:val="00255734"/>
    <w:rsid w:val="00256EDD"/>
    <w:rsid w:val="00257369"/>
    <w:rsid w:val="00261B89"/>
    <w:rsid w:val="002624B6"/>
    <w:rsid w:val="002649E1"/>
    <w:rsid w:val="0026568F"/>
    <w:rsid w:val="0026706B"/>
    <w:rsid w:val="002671A7"/>
    <w:rsid w:val="002678AB"/>
    <w:rsid w:val="00271D38"/>
    <w:rsid w:val="00272E2B"/>
    <w:rsid w:val="002814D4"/>
    <w:rsid w:val="002837ED"/>
    <w:rsid w:val="002845DB"/>
    <w:rsid w:val="002953C0"/>
    <w:rsid w:val="002A2237"/>
    <w:rsid w:val="002A2640"/>
    <w:rsid w:val="002A4CEF"/>
    <w:rsid w:val="002A5798"/>
    <w:rsid w:val="002A5876"/>
    <w:rsid w:val="002A7F4E"/>
    <w:rsid w:val="002B6740"/>
    <w:rsid w:val="002C2C81"/>
    <w:rsid w:val="002C317E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E1261"/>
    <w:rsid w:val="002E142C"/>
    <w:rsid w:val="002E2A26"/>
    <w:rsid w:val="002F0291"/>
    <w:rsid w:val="002F16D6"/>
    <w:rsid w:val="002F26C4"/>
    <w:rsid w:val="002F79CA"/>
    <w:rsid w:val="003008FD"/>
    <w:rsid w:val="00302515"/>
    <w:rsid w:val="00302B07"/>
    <w:rsid w:val="003062AC"/>
    <w:rsid w:val="00310A34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2F46"/>
    <w:rsid w:val="0033364D"/>
    <w:rsid w:val="00333E3F"/>
    <w:rsid w:val="00333F61"/>
    <w:rsid w:val="00334999"/>
    <w:rsid w:val="0033654B"/>
    <w:rsid w:val="0033655A"/>
    <w:rsid w:val="00341028"/>
    <w:rsid w:val="003429D7"/>
    <w:rsid w:val="00350282"/>
    <w:rsid w:val="00351E47"/>
    <w:rsid w:val="00353E34"/>
    <w:rsid w:val="00354735"/>
    <w:rsid w:val="003600E2"/>
    <w:rsid w:val="00362C90"/>
    <w:rsid w:val="00364AEE"/>
    <w:rsid w:val="00365834"/>
    <w:rsid w:val="00366630"/>
    <w:rsid w:val="00367880"/>
    <w:rsid w:val="00367A44"/>
    <w:rsid w:val="00370D0B"/>
    <w:rsid w:val="003743D2"/>
    <w:rsid w:val="003809D8"/>
    <w:rsid w:val="00382285"/>
    <w:rsid w:val="00382504"/>
    <w:rsid w:val="00383D3C"/>
    <w:rsid w:val="00384043"/>
    <w:rsid w:val="00386C8E"/>
    <w:rsid w:val="00387243"/>
    <w:rsid w:val="00387CB4"/>
    <w:rsid w:val="00392B0F"/>
    <w:rsid w:val="00392B43"/>
    <w:rsid w:val="00392F4F"/>
    <w:rsid w:val="00394CB7"/>
    <w:rsid w:val="00396AE5"/>
    <w:rsid w:val="003973B8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58BF"/>
    <w:rsid w:val="003B6F73"/>
    <w:rsid w:val="003C3C37"/>
    <w:rsid w:val="003C48F1"/>
    <w:rsid w:val="003C4B19"/>
    <w:rsid w:val="003C659A"/>
    <w:rsid w:val="003C6E9B"/>
    <w:rsid w:val="003C7514"/>
    <w:rsid w:val="003D1ED1"/>
    <w:rsid w:val="003D4FCB"/>
    <w:rsid w:val="003E4162"/>
    <w:rsid w:val="003E464A"/>
    <w:rsid w:val="003E719D"/>
    <w:rsid w:val="003F0669"/>
    <w:rsid w:val="003F3E9E"/>
    <w:rsid w:val="003F49E2"/>
    <w:rsid w:val="003F503B"/>
    <w:rsid w:val="003F5826"/>
    <w:rsid w:val="003F5882"/>
    <w:rsid w:val="003F60D2"/>
    <w:rsid w:val="00400735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7A12"/>
    <w:rsid w:val="00436078"/>
    <w:rsid w:val="00436F25"/>
    <w:rsid w:val="00437ADE"/>
    <w:rsid w:val="004409ED"/>
    <w:rsid w:val="00442714"/>
    <w:rsid w:val="0044374E"/>
    <w:rsid w:val="0044434A"/>
    <w:rsid w:val="00445639"/>
    <w:rsid w:val="00446E5C"/>
    <w:rsid w:val="004501D1"/>
    <w:rsid w:val="0045165D"/>
    <w:rsid w:val="004519E7"/>
    <w:rsid w:val="004538F2"/>
    <w:rsid w:val="004548D7"/>
    <w:rsid w:val="00460E98"/>
    <w:rsid w:val="00460EBC"/>
    <w:rsid w:val="004617BB"/>
    <w:rsid w:val="00461FBB"/>
    <w:rsid w:val="00462A4F"/>
    <w:rsid w:val="004639B5"/>
    <w:rsid w:val="0046644D"/>
    <w:rsid w:val="0047062C"/>
    <w:rsid w:val="004748C0"/>
    <w:rsid w:val="00476528"/>
    <w:rsid w:val="00477A96"/>
    <w:rsid w:val="00477ADD"/>
    <w:rsid w:val="00480774"/>
    <w:rsid w:val="004807CF"/>
    <w:rsid w:val="004825FF"/>
    <w:rsid w:val="00483B12"/>
    <w:rsid w:val="00485B52"/>
    <w:rsid w:val="00490F36"/>
    <w:rsid w:val="004934C5"/>
    <w:rsid w:val="00493D06"/>
    <w:rsid w:val="00494A82"/>
    <w:rsid w:val="00494BF8"/>
    <w:rsid w:val="0049534F"/>
    <w:rsid w:val="0049543B"/>
    <w:rsid w:val="004A1963"/>
    <w:rsid w:val="004A3781"/>
    <w:rsid w:val="004A50BC"/>
    <w:rsid w:val="004A57A5"/>
    <w:rsid w:val="004A731F"/>
    <w:rsid w:val="004A749F"/>
    <w:rsid w:val="004A76EB"/>
    <w:rsid w:val="004A7E36"/>
    <w:rsid w:val="004B50F0"/>
    <w:rsid w:val="004B5569"/>
    <w:rsid w:val="004C0C45"/>
    <w:rsid w:val="004C1036"/>
    <w:rsid w:val="004C10D6"/>
    <w:rsid w:val="004C2620"/>
    <w:rsid w:val="004C2704"/>
    <w:rsid w:val="004C2DD9"/>
    <w:rsid w:val="004C4725"/>
    <w:rsid w:val="004C52C0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1EBC"/>
    <w:rsid w:val="004F24C8"/>
    <w:rsid w:val="004F2BCC"/>
    <w:rsid w:val="004F31B5"/>
    <w:rsid w:val="004F4AC8"/>
    <w:rsid w:val="00500D3B"/>
    <w:rsid w:val="005038D7"/>
    <w:rsid w:val="00506BA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0B12"/>
    <w:rsid w:val="005327E3"/>
    <w:rsid w:val="00532D41"/>
    <w:rsid w:val="00532DC9"/>
    <w:rsid w:val="00534CF1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94D"/>
    <w:rsid w:val="005708CB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1E12"/>
    <w:rsid w:val="005B588A"/>
    <w:rsid w:val="005C02F8"/>
    <w:rsid w:val="005C10BB"/>
    <w:rsid w:val="005C13F5"/>
    <w:rsid w:val="005C1805"/>
    <w:rsid w:val="005C1C2E"/>
    <w:rsid w:val="005C2B74"/>
    <w:rsid w:val="005C52B4"/>
    <w:rsid w:val="005C74D9"/>
    <w:rsid w:val="005D0687"/>
    <w:rsid w:val="005D2FD5"/>
    <w:rsid w:val="005D3855"/>
    <w:rsid w:val="005D3E53"/>
    <w:rsid w:val="005D49B2"/>
    <w:rsid w:val="005E109B"/>
    <w:rsid w:val="005E2361"/>
    <w:rsid w:val="005E25BB"/>
    <w:rsid w:val="005E342A"/>
    <w:rsid w:val="005E7368"/>
    <w:rsid w:val="005F248D"/>
    <w:rsid w:val="005F3C52"/>
    <w:rsid w:val="005F51FC"/>
    <w:rsid w:val="005F53FF"/>
    <w:rsid w:val="005F7015"/>
    <w:rsid w:val="00601FA4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42664"/>
    <w:rsid w:val="00644615"/>
    <w:rsid w:val="00644938"/>
    <w:rsid w:val="00645158"/>
    <w:rsid w:val="0064532E"/>
    <w:rsid w:val="006455FD"/>
    <w:rsid w:val="006524E0"/>
    <w:rsid w:val="00652ADE"/>
    <w:rsid w:val="0065381F"/>
    <w:rsid w:val="006542AE"/>
    <w:rsid w:val="00657045"/>
    <w:rsid w:val="006575DF"/>
    <w:rsid w:val="006615B0"/>
    <w:rsid w:val="0066323E"/>
    <w:rsid w:val="00663477"/>
    <w:rsid w:val="00664AC0"/>
    <w:rsid w:val="00667F63"/>
    <w:rsid w:val="00670104"/>
    <w:rsid w:val="006701F1"/>
    <w:rsid w:val="006728B9"/>
    <w:rsid w:val="00672FAA"/>
    <w:rsid w:val="0067561C"/>
    <w:rsid w:val="0067566A"/>
    <w:rsid w:val="006800B9"/>
    <w:rsid w:val="00680380"/>
    <w:rsid w:val="00681012"/>
    <w:rsid w:val="00682577"/>
    <w:rsid w:val="00682CD1"/>
    <w:rsid w:val="00683021"/>
    <w:rsid w:val="00685194"/>
    <w:rsid w:val="006857FC"/>
    <w:rsid w:val="00685B3C"/>
    <w:rsid w:val="00685B8D"/>
    <w:rsid w:val="0068677E"/>
    <w:rsid w:val="006931D7"/>
    <w:rsid w:val="00694955"/>
    <w:rsid w:val="00695211"/>
    <w:rsid w:val="006952AC"/>
    <w:rsid w:val="00696298"/>
    <w:rsid w:val="00697CEE"/>
    <w:rsid w:val="006A488B"/>
    <w:rsid w:val="006B004E"/>
    <w:rsid w:val="006B4024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16F2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60CC"/>
    <w:rsid w:val="006E7876"/>
    <w:rsid w:val="006E797B"/>
    <w:rsid w:val="006E7E6C"/>
    <w:rsid w:val="006F02D0"/>
    <w:rsid w:val="006F4070"/>
    <w:rsid w:val="006F4D47"/>
    <w:rsid w:val="006F5C85"/>
    <w:rsid w:val="006F7A42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165C0"/>
    <w:rsid w:val="007207CF"/>
    <w:rsid w:val="007209A4"/>
    <w:rsid w:val="00720FCE"/>
    <w:rsid w:val="00722E1D"/>
    <w:rsid w:val="00725372"/>
    <w:rsid w:val="00726221"/>
    <w:rsid w:val="007308DE"/>
    <w:rsid w:val="00730CDE"/>
    <w:rsid w:val="0073327C"/>
    <w:rsid w:val="00733CAF"/>
    <w:rsid w:val="00734D6E"/>
    <w:rsid w:val="007358E6"/>
    <w:rsid w:val="00737587"/>
    <w:rsid w:val="00737FB8"/>
    <w:rsid w:val="00747E30"/>
    <w:rsid w:val="00750A35"/>
    <w:rsid w:val="0075289B"/>
    <w:rsid w:val="007548DB"/>
    <w:rsid w:val="0075499B"/>
    <w:rsid w:val="00755404"/>
    <w:rsid w:val="007572CC"/>
    <w:rsid w:val="00760F63"/>
    <w:rsid w:val="007612B3"/>
    <w:rsid w:val="00762138"/>
    <w:rsid w:val="007646D7"/>
    <w:rsid w:val="00766614"/>
    <w:rsid w:val="00767954"/>
    <w:rsid w:val="00767A53"/>
    <w:rsid w:val="00770C2E"/>
    <w:rsid w:val="00771D75"/>
    <w:rsid w:val="007763E7"/>
    <w:rsid w:val="00776B7B"/>
    <w:rsid w:val="00777472"/>
    <w:rsid w:val="00780A2C"/>
    <w:rsid w:val="007815A6"/>
    <w:rsid w:val="007846C4"/>
    <w:rsid w:val="00784738"/>
    <w:rsid w:val="00785927"/>
    <w:rsid w:val="00785B61"/>
    <w:rsid w:val="007877E3"/>
    <w:rsid w:val="00787E16"/>
    <w:rsid w:val="00792EE6"/>
    <w:rsid w:val="00793775"/>
    <w:rsid w:val="0079444B"/>
    <w:rsid w:val="00796806"/>
    <w:rsid w:val="007A0335"/>
    <w:rsid w:val="007A40D8"/>
    <w:rsid w:val="007A4887"/>
    <w:rsid w:val="007A7C26"/>
    <w:rsid w:val="007B21B2"/>
    <w:rsid w:val="007C0CCF"/>
    <w:rsid w:val="007C4815"/>
    <w:rsid w:val="007C73C6"/>
    <w:rsid w:val="007D29F5"/>
    <w:rsid w:val="007D2EDC"/>
    <w:rsid w:val="007D5BE1"/>
    <w:rsid w:val="007D5D10"/>
    <w:rsid w:val="007E08D6"/>
    <w:rsid w:val="007E6310"/>
    <w:rsid w:val="007F0EBC"/>
    <w:rsid w:val="007F1066"/>
    <w:rsid w:val="007F1D5D"/>
    <w:rsid w:val="007F34EC"/>
    <w:rsid w:val="007F3FE7"/>
    <w:rsid w:val="007F4967"/>
    <w:rsid w:val="007F4FAE"/>
    <w:rsid w:val="007F76A1"/>
    <w:rsid w:val="007F7A95"/>
    <w:rsid w:val="00802C0B"/>
    <w:rsid w:val="00803828"/>
    <w:rsid w:val="008079C8"/>
    <w:rsid w:val="00807F68"/>
    <w:rsid w:val="00810A21"/>
    <w:rsid w:val="008115F9"/>
    <w:rsid w:val="00812831"/>
    <w:rsid w:val="008135D2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174C"/>
    <w:rsid w:val="00872D84"/>
    <w:rsid w:val="00880D10"/>
    <w:rsid w:val="00892186"/>
    <w:rsid w:val="00893546"/>
    <w:rsid w:val="00896C0F"/>
    <w:rsid w:val="008A0763"/>
    <w:rsid w:val="008A10C0"/>
    <w:rsid w:val="008A1345"/>
    <w:rsid w:val="008A27B1"/>
    <w:rsid w:val="008A41DF"/>
    <w:rsid w:val="008B11F9"/>
    <w:rsid w:val="008B3B91"/>
    <w:rsid w:val="008B504A"/>
    <w:rsid w:val="008B6232"/>
    <w:rsid w:val="008C5430"/>
    <w:rsid w:val="008C5A0B"/>
    <w:rsid w:val="008C5EBB"/>
    <w:rsid w:val="008C6142"/>
    <w:rsid w:val="008C7516"/>
    <w:rsid w:val="008D1ABD"/>
    <w:rsid w:val="008D229D"/>
    <w:rsid w:val="008D38B4"/>
    <w:rsid w:val="008D5AC9"/>
    <w:rsid w:val="008D7041"/>
    <w:rsid w:val="008E5B27"/>
    <w:rsid w:val="008E777E"/>
    <w:rsid w:val="008F0BFB"/>
    <w:rsid w:val="008F21F2"/>
    <w:rsid w:val="008F2E6F"/>
    <w:rsid w:val="008F35CE"/>
    <w:rsid w:val="00901EC6"/>
    <w:rsid w:val="009023E2"/>
    <w:rsid w:val="00902957"/>
    <w:rsid w:val="0090440F"/>
    <w:rsid w:val="009062BC"/>
    <w:rsid w:val="00910410"/>
    <w:rsid w:val="00910D3A"/>
    <w:rsid w:val="00910F57"/>
    <w:rsid w:val="0091104C"/>
    <w:rsid w:val="009137CE"/>
    <w:rsid w:val="00917F68"/>
    <w:rsid w:val="0092033A"/>
    <w:rsid w:val="0092052A"/>
    <w:rsid w:val="00920685"/>
    <w:rsid w:val="009218A5"/>
    <w:rsid w:val="00921AA6"/>
    <w:rsid w:val="00921B5B"/>
    <w:rsid w:val="00922357"/>
    <w:rsid w:val="00925FAA"/>
    <w:rsid w:val="00926A77"/>
    <w:rsid w:val="00927924"/>
    <w:rsid w:val="00930CC4"/>
    <w:rsid w:val="0093458C"/>
    <w:rsid w:val="00936437"/>
    <w:rsid w:val="00937018"/>
    <w:rsid w:val="009370DA"/>
    <w:rsid w:val="00937E37"/>
    <w:rsid w:val="00940C71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397E"/>
    <w:rsid w:val="009660DD"/>
    <w:rsid w:val="00966BB2"/>
    <w:rsid w:val="009829D9"/>
    <w:rsid w:val="00983423"/>
    <w:rsid w:val="009834CE"/>
    <w:rsid w:val="00983D87"/>
    <w:rsid w:val="0098603A"/>
    <w:rsid w:val="009860A0"/>
    <w:rsid w:val="009952C7"/>
    <w:rsid w:val="009970AA"/>
    <w:rsid w:val="009A0530"/>
    <w:rsid w:val="009A32D4"/>
    <w:rsid w:val="009A410D"/>
    <w:rsid w:val="009A4C9A"/>
    <w:rsid w:val="009A5616"/>
    <w:rsid w:val="009A63E0"/>
    <w:rsid w:val="009B1AB0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4FF0"/>
    <w:rsid w:val="009D5F18"/>
    <w:rsid w:val="009D6C0A"/>
    <w:rsid w:val="009D7998"/>
    <w:rsid w:val="009E13F4"/>
    <w:rsid w:val="009E3077"/>
    <w:rsid w:val="009E3C0C"/>
    <w:rsid w:val="009E6B1D"/>
    <w:rsid w:val="009F1556"/>
    <w:rsid w:val="009F246A"/>
    <w:rsid w:val="009F3788"/>
    <w:rsid w:val="009F41F4"/>
    <w:rsid w:val="009F7330"/>
    <w:rsid w:val="00A01864"/>
    <w:rsid w:val="00A0223C"/>
    <w:rsid w:val="00A031C9"/>
    <w:rsid w:val="00A05061"/>
    <w:rsid w:val="00A05C0F"/>
    <w:rsid w:val="00A06B79"/>
    <w:rsid w:val="00A06C60"/>
    <w:rsid w:val="00A10FFA"/>
    <w:rsid w:val="00A1134B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26D5D"/>
    <w:rsid w:val="00A30E35"/>
    <w:rsid w:val="00A3160B"/>
    <w:rsid w:val="00A330D6"/>
    <w:rsid w:val="00A33674"/>
    <w:rsid w:val="00A36B36"/>
    <w:rsid w:val="00A3787E"/>
    <w:rsid w:val="00A4101C"/>
    <w:rsid w:val="00A431D6"/>
    <w:rsid w:val="00A45ED0"/>
    <w:rsid w:val="00A46A06"/>
    <w:rsid w:val="00A50F61"/>
    <w:rsid w:val="00A56E14"/>
    <w:rsid w:val="00A578F5"/>
    <w:rsid w:val="00A6013A"/>
    <w:rsid w:val="00A60544"/>
    <w:rsid w:val="00A62E79"/>
    <w:rsid w:val="00A65D26"/>
    <w:rsid w:val="00A71CB4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7F70"/>
    <w:rsid w:val="00AA0A43"/>
    <w:rsid w:val="00AA4266"/>
    <w:rsid w:val="00AB2527"/>
    <w:rsid w:val="00AB3D7E"/>
    <w:rsid w:val="00AB692A"/>
    <w:rsid w:val="00AC1C95"/>
    <w:rsid w:val="00AC2553"/>
    <w:rsid w:val="00AC2D83"/>
    <w:rsid w:val="00AC4555"/>
    <w:rsid w:val="00AC4C9D"/>
    <w:rsid w:val="00AC5669"/>
    <w:rsid w:val="00AC754C"/>
    <w:rsid w:val="00AC780F"/>
    <w:rsid w:val="00AD34D0"/>
    <w:rsid w:val="00AD3D26"/>
    <w:rsid w:val="00AD3D97"/>
    <w:rsid w:val="00AD55FC"/>
    <w:rsid w:val="00AE02C5"/>
    <w:rsid w:val="00AE0C54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1CAB"/>
    <w:rsid w:val="00B02E5B"/>
    <w:rsid w:val="00B0402C"/>
    <w:rsid w:val="00B044D9"/>
    <w:rsid w:val="00B04961"/>
    <w:rsid w:val="00B04E14"/>
    <w:rsid w:val="00B056A9"/>
    <w:rsid w:val="00B112AB"/>
    <w:rsid w:val="00B119CC"/>
    <w:rsid w:val="00B11C33"/>
    <w:rsid w:val="00B1499E"/>
    <w:rsid w:val="00B153AF"/>
    <w:rsid w:val="00B15EF9"/>
    <w:rsid w:val="00B16446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0BCB"/>
    <w:rsid w:val="00B325D8"/>
    <w:rsid w:val="00B333E3"/>
    <w:rsid w:val="00B3383A"/>
    <w:rsid w:val="00B36246"/>
    <w:rsid w:val="00B40125"/>
    <w:rsid w:val="00B4095C"/>
    <w:rsid w:val="00B42E8D"/>
    <w:rsid w:val="00B458AB"/>
    <w:rsid w:val="00B45AA8"/>
    <w:rsid w:val="00B47146"/>
    <w:rsid w:val="00B47423"/>
    <w:rsid w:val="00B52161"/>
    <w:rsid w:val="00B541D2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209"/>
    <w:rsid w:val="00B7769F"/>
    <w:rsid w:val="00B80786"/>
    <w:rsid w:val="00B80B1E"/>
    <w:rsid w:val="00B828B4"/>
    <w:rsid w:val="00B83427"/>
    <w:rsid w:val="00B83ED6"/>
    <w:rsid w:val="00B84913"/>
    <w:rsid w:val="00B84DB4"/>
    <w:rsid w:val="00B8549E"/>
    <w:rsid w:val="00B85841"/>
    <w:rsid w:val="00B87C19"/>
    <w:rsid w:val="00B87CF1"/>
    <w:rsid w:val="00B906F6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A7C69"/>
    <w:rsid w:val="00BB0F96"/>
    <w:rsid w:val="00BB19B8"/>
    <w:rsid w:val="00BB7015"/>
    <w:rsid w:val="00BC0322"/>
    <w:rsid w:val="00BC077D"/>
    <w:rsid w:val="00BC4A55"/>
    <w:rsid w:val="00BD1112"/>
    <w:rsid w:val="00BD2D8F"/>
    <w:rsid w:val="00BD58A4"/>
    <w:rsid w:val="00BD668C"/>
    <w:rsid w:val="00BD7949"/>
    <w:rsid w:val="00BE087A"/>
    <w:rsid w:val="00BE0A7B"/>
    <w:rsid w:val="00BE28EE"/>
    <w:rsid w:val="00BE38A8"/>
    <w:rsid w:val="00BF0427"/>
    <w:rsid w:val="00BF15F1"/>
    <w:rsid w:val="00BF1BAE"/>
    <w:rsid w:val="00BF3244"/>
    <w:rsid w:val="00BF353D"/>
    <w:rsid w:val="00BF6EFD"/>
    <w:rsid w:val="00BF78FD"/>
    <w:rsid w:val="00C015A6"/>
    <w:rsid w:val="00C0164D"/>
    <w:rsid w:val="00C02FE9"/>
    <w:rsid w:val="00C0613F"/>
    <w:rsid w:val="00C07650"/>
    <w:rsid w:val="00C10C91"/>
    <w:rsid w:val="00C12D87"/>
    <w:rsid w:val="00C14458"/>
    <w:rsid w:val="00C14580"/>
    <w:rsid w:val="00C153BB"/>
    <w:rsid w:val="00C15C05"/>
    <w:rsid w:val="00C179E7"/>
    <w:rsid w:val="00C219F3"/>
    <w:rsid w:val="00C22E1C"/>
    <w:rsid w:val="00C22F62"/>
    <w:rsid w:val="00C24130"/>
    <w:rsid w:val="00C244CC"/>
    <w:rsid w:val="00C244E8"/>
    <w:rsid w:val="00C27669"/>
    <w:rsid w:val="00C27BFA"/>
    <w:rsid w:val="00C300AC"/>
    <w:rsid w:val="00C302E3"/>
    <w:rsid w:val="00C30CE0"/>
    <w:rsid w:val="00C31DF3"/>
    <w:rsid w:val="00C31EC8"/>
    <w:rsid w:val="00C34684"/>
    <w:rsid w:val="00C34DE1"/>
    <w:rsid w:val="00C353CF"/>
    <w:rsid w:val="00C359DA"/>
    <w:rsid w:val="00C424FC"/>
    <w:rsid w:val="00C4348A"/>
    <w:rsid w:val="00C451BB"/>
    <w:rsid w:val="00C51F8C"/>
    <w:rsid w:val="00C5533B"/>
    <w:rsid w:val="00C57F0E"/>
    <w:rsid w:val="00C615A9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38B5"/>
    <w:rsid w:val="00C74421"/>
    <w:rsid w:val="00C752F3"/>
    <w:rsid w:val="00C7601A"/>
    <w:rsid w:val="00C7771A"/>
    <w:rsid w:val="00C810D6"/>
    <w:rsid w:val="00C82F0B"/>
    <w:rsid w:val="00C859C8"/>
    <w:rsid w:val="00C9266C"/>
    <w:rsid w:val="00C97C1D"/>
    <w:rsid w:val="00CA152F"/>
    <w:rsid w:val="00CA23A0"/>
    <w:rsid w:val="00CA4619"/>
    <w:rsid w:val="00CA59A5"/>
    <w:rsid w:val="00CA63D8"/>
    <w:rsid w:val="00CB49E0"/>
    <w:rsid w:val="00CB4D04"/>
    <w:rsid w:val="00CB6C60"/>
    <w:rsid w:val="00CC09BF"/>
    <w:rsid w:val="00CC0B5D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56F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07B8"/>
    <w:rsid w:val="00CF2B9E"/>
    <w:rsid w:val="00CF2E3A"/>
    <w:rsid w:val="00CF3E72"/>
    <w:rsid w:val="00D0065C"/>
    <w:rsid w:val="00D04517"/>
    <w:rsid w:val="00D0511E"/>
    <w:rsid w:val="00D1025F"/>
    <w:rsid w:val="00D12DCC"/>
    <w:rsid w:val="00D14073"/>
    <w:rsid w:val="00D1415B"/>
    <w:rsid w:val="00D14DCB"/>
    <w:rsid w:val="00D16E6D"/>
    <w:rsid w:val="00D21E51"/>
    <w:rsid w:val="00D22BE4"/>
    <w:rsid w:val="00D24228"/>
    <w:rsid w:val="00D2542B"/>
    <w:rsid w:val="00D25769"/>
    <w:rsid w:val="00D25F02"/>
    <w:rsid w:val="00D263C2"/>
    <w:rsid w:val="00D26C21"/>
    <w:rsid w:val="00D271C0"/>
    <w:rsid w:val="00D3072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0B3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445B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552D"/>
    <w:rsid w:val="00D87117"/>
    <w:rsid w:val="00D871CB"/>
    <w:rsid w:val="00D87C82"/>
    <w:rsid w:val="00D91670"/>
    <w:rsid w:val="00D93276"/>
    <w:rsid w:val="00D93CF7"/>
    <w:rsid w:val="00D96540"/>
    <w:rsid w:val="00DA3046"/>
    <w:rsid w:val="00DA42DA"/>
    <w:rsid w:val="00DA509A"/>
    <w:rsid w:val="00DA7D1F"/>
    <w:rsid w:val="00DA7DDD"/>
    <w:rsid w:val="00DB17AA"/>
    <w:rsid w:val="00DB1FC3"/>
    <w:rsid w:val="00DB2AC9"/>
    <w:rsid w:val="00DB394F"/>
    <w:rsid w:val="00DB3C30"/>
    <w:rsid w:val="00DB4210"/>
    <w:rsid w:val="00DB4875"/>
    <w:rsid w:val="00DB6A11"/>
    <w:rsid w:val="00DB6B37"/>
    <w:rsid w:val="00DB7789"/>
    <w:rsid w:val="00DB7F36"/>
    <w:rsid w:val="00DC067B"/>
    <w:rsid w:val="00DC08B6"/>
    <w:rsid w:val="00DC2739"/>
    <w:rsid w:val="00DC3754"/>
    <w:rsid w:val="00DC6FCE"/>
    <w:rsid w:val="00DD0167"/>
    <w:rsid w:val="00DD21E9"/>
    <w:rsid w:val="00DD2EAB"/>
    <w:rsid w:val="00DD3005"/>
    <w:rsid w:val="00DD3AAC"/>
    <w:rsid w:val="00DD4B96"/>
    <w:rsid w:val="00DE0673"/>
    <w:rsid w:val="00DE5733"/>
    <w:rsid w:val="00DE67E4"/>
    <w:rsid w:val="00DE6A89"/>
    <w:rsid w:val="00DE75D3"/>
    <w:rsid w:val="00DE7EFD"/>
    <w:rsid w:val="00DF01CD"/>
    <w:rsid w:val="00DF1AE3"/>
    <w:rsid w:val="00DF5D0D"/>
    <w:rsid w:val="00DF68C8"/>
    <w:rsid w:val="00E00090"/>
    <w:rsid w:val="00E03A97"/>
    <w:rsid w:val="00E110B9"/>
    <w:rsid w:val="00E11444"/>
    <w:rsid w:val="00E176CD"/>
    <w:rsid w:val="00E20FB6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34A4"/>
    <w:rsid w:val="00E441DD"/>
    <w:rsid w:val="00E449A6"/>
    <w:rsid w:val="00E44E6C"/>
    <w:rsid w:val="00E45537"/>
    <w:rsid w:val="00E46519"/>
    <w:rsid w:val="00E510A2"/>
    <w:rsid w:val="00E51A55"/>
    <w:rsid w:val="00E55C88"/>
    <w:rsid w:val="00E5600C"/>
    <w:rsid w:val="00E6178E"/>
    <w:rsid w:val="00E61DB6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1DD8"/>
    <w:rsid w:val="00EA2BDF"/>
    <w:rsid w:val="00EA4C1A"/>
    <w:rsid w:val="00EB1584"/>
    <w:rsid w:val="00EB26BF"/>
    <w:rsid w:val="00EB567B"/>
    <w:rsid w:val="00EB5DC0"/>
    <w:rsid w:val="00EB6A66"/>
    <w:rsid w:val="00EB6F6F"/>
    <w:rsid w:val="00EC0503"/>
    <w:rsid w:val="00EC1621"/>
    <w:rsid w:val="00EC3BBC"/>
    <w:rsid w:val="00EC4352"/>
    <w:rsid w:val="00EC538A"/>
    <w:rsid w:val="00ED0B33"/>
    <w:rsid w:val="00ED4C88"/>
    <w:rsid w:val="00EE2637"/>
    <w:rsid w:val="00EE318B"/>
    <w:rsid w:val="00EE3C74"/>
    <w:rsid w:val="00EE6B64"/>
    <w:rsid w:val="00EE7A93"/>
    <w:rsid w:val="00EF0428"/>
    <w:rsid w:val="00EF07DA"/>
    <w:rsid w:val="00EF07E9"/>
    <w:rsid w:val="00EF0C90"/>
    <w:rsid w:val="00EF1B4A"/>
    <w:rsid w:val="00EF2312"/>
    <w:rsid w:val="00EF2963"/>
    <w:rsid w:val="00EF3594"/>
    <w:rsid w:val="00EF39FF"/>
    <w:rsid w:val="00F0084C"/>
    <w:rsid w:val="00F042DF"/>
    <w:rsid w:val="00F05931"/>
    <w:rsid w:val="00F05BE3"/>
    <w:rsid w:val="00F05C67"/>
    <w:rsid w:val="00F11020"/>
    <w:rsid w:val="00F1323B"/>
    <w:rsid w:val="00F14F14"/>
    <w:rsid w:val="00F15C19"/>
    <w:rsid w:val="00F217C9"/>
    <w:rsid w:val="00F21C6C"/>
    <w:rsid w:val="00F21EE8"/>
    <w:rsid w:val="00F226D3"/>
    <w:rsid w:val="00F2282A"/>
    <w:rsid w:val="00F237E1"/>
    <w:rsid w:val="00F26F8C"/>
    <w:rsid w:val="00F31F89"/>
    <w:rsid w:val="00F3327F"/>
    <w:rsid w:val="00F35450"/>
    <w:rsid w:val="00F359C3"/>
    <w:rsid w:val="00F37CEB"/>
    <w:rsid w:val="00F4024A"/>
    <w:rsid w:val="00F4067B"/>
    <w:rsid w:val="00F41D8C"/>
    <w:rsid w:val="00F41E2A"/>
    <w:rsid w:val="00F45126"/>
    <w:rsid w:val="00F455E4"/>
    <w:rsid w:val="00F45687"/>
    <w:rsid w:val="00F51154"/>
    <w:rsid w:val="00F529B0"/>
    <w:rsid w:val="00F53E1F"/>
    <w:rsid w:val="00F54288"/>
    <w:rsid w:val="00F55344"/>
    <w:rsid w:val="00F55409"/>
    <w:rsid w:val="00F5770D"/>
    <w:rsid w:val="00F60FDC"/>
    <w:rsid w:val="00F6150A"/>
    <w:rsid w:val="00F642A5"/>
    <w:rsid w:val="00F66BC0"/>
    <w:rsid w:val="00F66EDB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84197"/>
    <w:rsid w:val="00F920EB"/>
    <w:rsid w:val="00F92B36"/>
    <w:rsid w:val="00F92BD6"/>
    <w:rsid w:val="00FA12D9"/>
    <w:rsid w:val="00FA1C7E"/>
    <w:rsid w:val="00FA49A1"/>
    <w:rsid w:val="00FA5718"/>
    <w:rsid w:val="00FB1331"/>
    <w:rsid w:val="00FB2E1F"/>
    <w:rsid w:val="00FB4F12"/>
    <w:rsid w:val="00FC1C2E"/>
    <w:rsid w:val="00FC51CC"/>
    <w:rsid w:val="00FD0F46"/>
    <w:rsid w:val="00FD24DC"/>
    <w:rsid w:val="00FD2552"/>
    <w:rsid w:val="00FD27EC"/>
    <w:rsid w:val="00FD5CB9"/>
    <w:rsid w:val="00FD77B3"/>
    <w:rsid w:val="00FE39AD"/>
    <w:rsid w:val="00FE3D47"/>
    <w:rsid w:val="00FE4CFE"/>
    <w:rsid w:val="00FF1B19"/>
    <w:rsid w:val="00FF27A4"/>
    <w:rsid w:val="00FF4295"/>
    <w:rsid w:val="00FF5272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EBC144"/>
  <w15:chartTrackingRefBased/>
  <w15:docId w15:val="{0CF4CFA5-26BF-4F27-B68E-27B64B062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link w:val="BezodstpwZnak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character" w:customStyle="1" w:styleId="Teksttreci8">
    <w:name w:val="Tekst treści (8)_"/>
    <w:link w:val="Teksttreci80"/>
    <w:rsid w:val="001638AA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1638AA"/>
    <w:pPr>
      <w:widowControl w:val="0"/>
      <w:shd w:val="clear" w:color="auto" w:fill="FFFFFF"/>
      <w:spacing w:before="240" w:line="264" w:lineRule="exact"/>
      <w:ind w:hanging="360"/>
    </w:pPr>
    <w:rPr>
      <w:rFonts w:ascii="Calibri" w:eastAsia="Calibri" w:hAnsi="Calibri"/>
      <w:i/>
      <w:iCs/>
      <w:sz w:val="20"/>
      <w:szCs w:val="20"/>
      <w:lang w:val="x-none" w:eastAsia="x-none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semiHidden/>
    <w:locked/>
    <w:rsid w:val="006857FC"/>
    <w:rPr>
      <w:sz w:val="24"/>
      <w:szCs w:val="24"/>
      <w:lang w:val="x-none" w:eastAsia="x-none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0F145D"/>
    <w:rPr>
      <w:rFonts w:ascii="Calibri" w:hAnsi="Calibri" w:cs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D6445B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4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363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osob</vt:lpstr>
    </vt:vector>
  </TitlesOfParts>
  <Company>UM</Company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osob</dc:title>
  <dc:subject/>
  <dc:creator>UM</dc:creator>
  <cp:keywords>Centrum Edukacji Przyrodniczej, Przetarg, SWZ</cp:keywords>
  <cp:lastModifiedBy>Radosław Malinowski</cp:lastModifiedBy>
  <cp:revision>22</cp:revision>
  <cp:lastPrinted>2013-04-03T06:33:00Z</cp:lastPrinted>
  <dcterms:created xsi:type="dcterms:W3CDTF">2024-06-17T12:27:00Z</dcterms:created>
  <dcterms:modified xsi:type="dcterms:W3CDTF">2025-11-06T09:44:00Z</dcterms:modified>
</cp:coreProperties>
</file>